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C2C" w:rsidRDefault="00675C2C">
      <w:pPr>
        <w:autoSpaceDE w:val="0"/>
        <w:autoSpaceDN w:val="0"/>
        <w:spacing w:after="78" w:line="220" w:lineRule="exact"/>
      </w:pPr>
    </w:p>
    <w:p w:rsidR="00675C2C" w:rsidRPr="00F62404" w:rsidRDefault="00521E03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F62404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675C2C" w:rsidRPr="00F62404" w:rsidRDefault="00521E03">
      <w:pPr>
        <w:autoSpaceDE w:val="0"/>
        <w:autoSpaceDN w:val="0"/>
        <w:spacing w:before="670" w:after="0" w:line="230" w:lineRule="auto"/>
        <w:ind w:left="2340"/>
        <w:rPr>
          <w:lang w:val="ru-RU"/>
        </w:rPr>
      </w:pP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Республики Дагестан</w:t>
      </w:r>
    </w:p>
    <w:p w:rsidR="00675C2C" w:rsidRPr="00F62404" w:rsidRDefault="00521E03">
      <w:pPr>
        <w:autoSpaceDE w:val="0"/>
        <w:autoSpaceDN w:val="0"/>
        <w:spacing w:before="670" w:after="0" w:line="230" w:lineRule="auto"/>
        <w:ind w:right="2746"/>
        <w:jc w:val="right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Администрация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МР </w:t>
      </w:r>
      <w:r w:rsidR="00F62404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Кизилюртовский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район</w:t>
      </w:r>
      <w:proofErr w:type="spellEnd"/>
      <w:r w:rsidR="00F62404">
        <w:rPr>
          <w:rFonts w:ascii="Times New Roman" w:eastAsia="Times New Roman" w:hAnsi="Times New Roman"/>
          <w:color w:val="000000"/>
          <w:sz w:val="24"/>
          <w:lang w:val="ru-RU"/>
        </w:rPr>
        <w:t>»</w:t>
      </w:r>
    </w:p>
    <w:p w:rsidR="00675C2C" w:rsidRDefault="00521E03">
      <w:pPr>
        <w:autoSpaceDE w:val="0"/>
        <w:autoSpaceDN w:val="0"/>
        <w:spacing w:before="670" w:after="1376" w:line="230" w:lineRule="auto"/>
        <w:ind w:right="3132"/>
        <w:jc w:val="right"/>
      </w:pPr>
      <w:r>
        <w:rPr>
          <w:rFonts w:ascii="Times New Roman" w:eastAsia="Times New Roman" w:hAnsi="Times New Roman"/>
          <w:color w:val="000000"/>
          <w:sz w:val="24"/>
        </w:rPr>
        <w:t>МКОУ "Новочиркейская СОШ №1"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82"/>
        <w:gridCol w:w="3540"/>
        <w:gridCol w:w="3380"/>
      </w:tblGrid>
      <w:tr w:rsidR="00675C2C">
        <w:trPr>
          <w:trHeight w:hRule="exact" w:val="274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48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4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675C2C">
        <w:trPr>
          <w:trHeight w:hRule="exact" w:val="200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Заместитель директора по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УВР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  <w:tr w:rsidR="00675C2C">
        <w:trPr>
          <w:trHeight w:hRule="exact" w:val="400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учителей</w:t>
            </w:r>
          </w:p>
        </w:tc>
        <w:tc>
          <w:tcPr>
            <w:tcW w:w="3540" w:type="dxa"/>
            <w:vMerge w:val="restart"/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______________Госенова Ш.Г.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9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______________Гаджиева У.И.</w:t>
            </w:r>
          </w:p>
        </w:tc>
      </w:tr>
      <w:tr w:rsidR="00675C2C">
        <w:trPr>
          <w:trHeight w:hRule="exact" w:val="116"/>
        </w:trPr>
        <w:tc>
          <w:tcPr>
            <w:tcW w:w="3082" w:type="dxa"/>
            <w:vMerge w:val="restart"/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______________Бацикова З.М.</w:t>
            </w:r>
          </w:p>
        </w:tc>
        <w:tc>
          <w:tcPr>
            <w:tcW w:w="3427" w:type="dxa"/>
            <w:vMerge/>
          </w:tcPr>
          <w:p w:rsidR="00675C2C" w:rsidRDefault="00675C2C"/>
        </w:tc>
        <w:tc>
          <w:tcPr>
            <w:tcW w:w="3427" w:type="dxa"/>
            <w:vMerge/>
          </w:tcPr>
          <w:p w:rsidR="00675C2C" w:rsidRDefault="00675C2C"/>
        </w:tc>
      </w:tr>
      <w:tr w:rsidR="00675C2C">
        <w:trPr>
          <w:trHeight w:hRule="exact" w:val="304"/>
        </w:trPr>
        <w:tc>
          <w:tcPr>
            <w:tcW w:w="3427" w:type="dxa"/>
            <w:vMerge/>
          </w:tcPr>
          <w:p w:rsidR="00675C2C" w:rsidRDefault="00675C2C"/>
        </w:tc>
        <w:tc>
          <w:tcPr>
            <w:tcW w:w="3540" w:type="dxa"/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№1</w:t>
            </w:r>
          </w:p>
        </w:tc>
      </w:tr>
      <w:tr w:rsidR="00675C2C">
        <w:trPr>
          <w:trHeight w:hRule="exact" w:val="300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540" w:type="dxa"/>
            <w:vMerge w:val="restart"/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94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"15" август  2022 г.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94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"18" август2022 г.</w:t>
            </w:r>
          </w:p>
        </w:tc>
      </w:tr>
      <w:tr w:rsidR="00675C2C">
        <w:trPr>
          <w:trHeight w:hRule="exact" w:val="384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"10" август2022 г.</w:t>
            </w:r>
          </w:p>
        </w:tc>
        <w:tc>
          <w:tcPr>
            <w:tcW w:w="3427" w:type="dxa"/>
            <w:vMerge/>
          </w:tcPr>
          <w:p w:rsidR="00675C2C" w:rsidRDefault="00675C2C"/>
        </w:tc>
        <w:tc>
          <w:tcPr>
            <w:tcW w:w="3427" w:type="dxa"/>
            <w:vMerge/>
          </w:tcPr>
          <w:p w:rsidR="00675C2C" w:rsidRDefault="00675C2C"/>
        </w:tc>
      </w:tr>
    </w:tbl>
    <w:p w:rsidR="00675C2C" w:rsidRDefault="00521E03">
      <w:pPr>
        <w:autoSpaceDE w:val="0"/>
        <w:autoSpaceDN w:val="0"/>
        <w:spacing w:before="978" w:after="0" w:line="230" w:lineRule="auto"/>
        <w:ind w:right="3640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675C2C" w:rsidRDefault="00521E03">
      <w:pPr>
        <w:autoSpaceDE w:val="0"/>
        <w:autoSpaceDN w:val="0"/>
        <w:spacing w:before="70" w:after="0" w:line="230" w:lineRule="auto"/>
        <w:ind w:right="4412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2533800)</w:t>
      </w:r>
    </w:p>
    <w:p w:rsidR="00675C2C" w:rsidRDefault="00521E03">
      <w:pPr>
        <w:autoSpaceDE w:val="0"/>
        <w:autoSpaceDN w:val="0"/>
        <w:spacing w:before="166" w:after="0" w:line="230" w:lineRule="auto"/>
        <w:ind w:right="4012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:rsidR="00675C2C" w:rsidRDefault="00521E03">
      <w:pPr>
        <w:autoSpaceDE w:val="0"/>
        <w:autoSpaceDN w:val="0"/>
        <w:spacing w:before="70" w:after="0" w:line="230" w:lineRule="auto"/>
        <w:ind w:right="4170"/>
        <w:jc w:val="right"/>
      </w:pPr>
      <w:r>
        <w:rPr>
          <w:rFonts w:ascii="Times New Roman" w:eastAsia="Times New Roman" w:hAnsi="Times New Roman"/>
          <w:color w:val="000000"/>
          <w:sz w:val="24"/>
        </w:rPr>
        <w:t>«Русский язык»</w:t>
      </w:r>
    </w:p>
    <w:p w:rsidR="00675C2C" w:rsidRDefault="00521E03">
      <w:pPr>
        <w:autoSpaceDE w:val="0"/>
        <w:autoSpaceDN w:val="0"/>
        <w:spacing w:before="670" w:after="0" w:line="230" w:lineRule="auto"/>
        <w:ind w:right="2672"/>
        <w:jc w:val="right"/>
      </w:pPr>
      <w:r>
        <w:rPr>
          <w:rFonts w:ascii="Times New Roman" w:eastAsia="Times New Roman" w:hAnsi="Times New Roman"/>
          <w:color w:val="000000"/>
          <w:sz w:val="24"/>
        </w:rPr>
        <w:t>для 1 класса начального общего образования</w:t>
      </w:r>
    </w:p>
    <w:p w:rsidR="00675C2C" w:rsidRDefault="00521E03">
      <w:pPr>
        <w:autoSpaceDE w:val="0"/>
        <w:autoSpaceDN w:val="0"/>
        <w:spacing w:before="70" w:after="0" w:line="230" w:lineRule="auto"/>
        <w:ind w:right="3610"/>
        <w:jc w:val="right"/>
      </w:pP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:rsidR="00675C2C" w:rsidRDefault="00521E03">
      <w:pPr>
        <w:autoSpaceDE w:val="0"/>
        <w:autoSpaceDN w:val="0"/>
        <w:spacing w:before="2112" w:after="0" w:line="230" w:lineRule="auto"/>
        <w:ind w:right="32"/>
        <w:jc w:val="right"/>
      </w:pPr>
      <w:r>
        <w:rPr>
          <w:rFonts w:ascii="Times New Roman" w:eastAsia="Times New Roman" w:hAnsi="Times New Roman"/>
          <w:color w:val="000000"/>
          <w:sz w:val="24"/>
        </w:rPr>
        <w:t>Составитель: Темирова Джамилят Магомедовна</w:t>
      </w:r>
    </w:p>
    <w:p w:rsidR="00675C2C" w:rsidRDefault="00521E03">
      <w:pPr>
        <w:autoSpaceDE w:val="0"/>
        <w:autoSpaceDN w:val="0"/>
        <w:spacing w:before="70" w:after="0" w:line="230" w:lineRule="auto"/>
        <w:ind w:right="20"/>
        <w:jc w:val="right"/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учитель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начальных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классов</w:t>
      </w:r>
      <w:proofErr w:type="spellEnd"/>
    </w:p>
    <w:p w:rsidR="00675C2C" w:rsidRDefault="00675C2C"/>
    <w:p w:rsidR="00F62404" w:rsidRDefault="00F62404"/>
    <w:p w:rsidR="00F62404" w:rsidRDefault="00F62404"/>
    <w:p w:rsidR="00F62404" w:rsidRPr="00F62404" w:rsidRDefault="00F62404" w:rsidP="00F62404">
      <w:pPr>
        <w:jc w:val="center"/>
        <w:rPr>
          <w:lang w:val="ru-RU"/>
        </w:rPr>
      </w:pPr>
      <w:r>
        <w:rPr>
          <w:lang w:val="ru-RU"/>
        </w:rPr>
        <w:t>Новый Чиркей 2022</w:t>
      </w:r>
    </w:p>
    <w:p w:rsidR="00F62404" w:rsidRPr="00F62404" w:rsidRDefault="00F62404" w:rsidP="00F62404">
      <w:pPr>
        <w:rPr>
          <w:lang w:val="ru-RU"/>
        </w:rPr>
        <w:sectPr w:rsidR="00F62404" w:rsidRPr="00F62404">
          <w:pgSz w:w="11900" w:h="16840"/>
          <w:pgMar w:top="298" w:right="880" w:bottom="1440" w:left="738" w:header="720" w:footer="720" w:gutter="0"/>
          <w:cols w:space="720" w:equalWidth="0">
            <w:col w:w="10282" w:space="0"/>
          </w:cols>
          <w:docGrid w:linePitch="360"/>
        </w:sectPr>
      </w:pPr>
    </w:p>
    <w:p w:rsidR="00675C2C" w:rsidRDefault="00675C2C">
      <w:pPr>
        <w:autoSpaceDE w:val="0"/>
        <w:autoSpaceDN w:val="0"/>
        <w:spacing w:after="78" w:line="220" w:lineRule="exact"/>
      </w:pPr>
    </w:p>
    <w:p w:rsidR="00F62404" w:rsidRDefault="00F62404"/>
    <w:p w:rsidR="00F62404" w:rsidRDefault="00F62404" w:rsidP="00F62404">
      <w:pPr>
        <w:tabs>
          <w:tab w:val="left" w:pos="2730"/>
        </w:tabs>
      </w:pPr>
    </w:p>
    <w:p w:rsidR="00675C2C" w:rsidRPr="00F62404" w:rsidRDefault="00F62404" w:rsidP="00F62404">
      <w:pPr>
        <w:tabs>
          <w:tab w:val="left" w:pos="2730"/>
        </w:tabs>
        <w:sectPr w:rsidR="00675C2C" w:rsidRPr="00F62404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  <w:r>
        <w:tab/>
      </w:r>
    </w:p>
    <w:p w:rsidR="00675C2C" w:rsidRDefault="00675C2C">
      <w:pPr>
        <w:autoSpaceDE w:val="0"/>
        <w:autoSpaceDN w:val="0"/>
        <w:spacing w:after="216" w:line="220" w:lineRule="exact"/>
      </w:pPr>
    </w:p>
    <w:p w:rsidR="00675C2C" w:rsidRDefault="00521E03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ПОЯСНИТЕЛЬНАЯ </w:t>
      </w:r>
      <w:r>
        <w:rPr>
          <w:rFonts w:ascii="Times New Roman" w:eastAsia="Times New Roman" w:hAnsi="Times New Roman"/>
          <w:b/>
          <w:color w:val="000000"/>
          <w:sz w:val="24"/>
        </w:rPr>
        <w:t>ЗАПИСКА</w:t>
      </w:r>
    </w:p>
    <w:p w:rsidR="00675C2C" w:rsidRPr="00F62404" w:rsidRDefault="00521E03">
      <w:pPr>
        <w:autoSpaceDE w:val="0"/>
        <w:autoSpaceDN w:val="0"/>
        <w:spacing w:before="346" w:after="0" w:line="278" w:lineRule="auto"/>
        <w:ind w:firstLine="180"/>
        <w:rPr>
          <w:lang w:val="ru-RU"/>
        </w:rPr>
      </w:pP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учебного предмета «Русский язык» для обучающихся 1 классов на уровне начального общего образования составлена на основе Требований к результатам освоения программы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началь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ного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общего образования Федерального государственного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обра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зовательного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стандарта начального общего образования (да​лее — ФГОС НОО), а также ориентирована на целевые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приори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r w:rsidRPr="00F62404">
        <w:rPr>
          <w:rFonts w:ascii="DejaVu Serif" w:eastAsia="DejaVu Serif" w:hAnsi="DejaVu Serif"/>
          <w:color w:val="000000"/>
          <w:sz w:val="24"/>
          <w:lang w:val="ru-RU"/>
        </w:rPr>
        <w:t>‐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теты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, сформулированные в Примерной программе воспитания.</w:t>
      </w:r>
    </w:p>
    <w:p w:rsidR="00675C2C" w:rsidRPr="00F62404" w:rsidRDefault="00521E03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F62404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"РУССКИЙ ЯЗЫК"</w:t>
      </w:r>
    </w:p>
    <w:p w:rsidR="00675C2C" w:rsidRPr="00F62404" w:rsidRDefault="00521E03">
      <w:pPr>
        <w:autoSpaceDE w:val="0"/>
        <w:autoSpaceDN w:val="0"/>
        <w:spacing w:before="192" w:after="0" w:line="290" w:lineRule="auto"/>
        <w:ind w:firstLine="180"/>
        <w:rPr>
          <w:lang w:val="ru-RU"/>
        </w:rPr>
      </w:pP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Русский язык является основой всего процесса обучения в на​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чальной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школе, успехи в его изучении во многом определяют результаты обучающихся по другим предметам. Русский язык как средство познания действительности обеспечивает развитие интеллектуальных и тв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деятельности. Предмет «Русский язык» обладает </w:t>
      </w:r>
      <w:r w:rsidRPr="00F62404">
        <w:rPr>
          <w:lang w:val="ru-RU"/>
        </w:rPr>
        <w:br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значительным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потенциа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​лом в развитии функциональной грамотно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сти младших школь​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ников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, особенно таких её компонентов, как языковая, комму​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никативная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, читательская, общекультурная и социальная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гра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мотность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. Первичное знакомство с системой русского языка, богатством его выразительных возможностей, развитие умения прави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льно и эффективно использовать русский язык в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различ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сферах и ситуациях общения способствуют успешной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соци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ализации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младшего школьника. Русский язык, выполняя свои базовые функции общения и выражения мысли, обеспечивает межличностное и социальное взаим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одействие, участвует в фор​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мировании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самосознания и мировоззрения личности, является важнейшим средством хранения и передачи информации, куль​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турных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традиций, истории русского народа и других народов России. Свободное владение языком, умение выбирать нужны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е языковые средства во многом определяют возможность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адек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​ватного самовыражения взглядов, мыслей, чувств, проявления себя в различных жизненно важных для человека областях. Изучение русского языка обладает огромным потенциалом присвоения традиционных социо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культурных и духовно​нрав​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ственных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ценностей, принятых в обществе правил и норм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пове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дения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, в том числе речевого, что способствует формированию внутренней позиции личности. Личностные достижения младшего школьника непосредственно связаны с осознанием языка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явления национальной культуры, пониманием связи языка и мировоззрения народа. Значимыми личностными результата​ми являются развитие устойчивого познавательного интереса к изучению русского языка, формирование ответственности за сохранение чистоты русс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кого языка. Достижение этих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личност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—длительный процесс, разворачивающийся на протяжении изучения содержания предмета.</w:t>
      </w:r>
    </w:p>
    <w:p w:rsidR="00675C2C" w:rsidRPr="00F62404" w:rsidRDefault="00521E03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Центральной идеей конструирования содержания и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планиру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емых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обучения является признание равной значимости раб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оты по изучению системы языка и работы по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совер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шенствованию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речи младших школьников. Языковой материал призван сформировать первоначальные </w:t>
      </w:r>
      <w:r w:rsidRPr="00F62404">
        <w:rPr>
          <w:lang w:val="ru-RU"/>
        </w:rPr>
        <w:br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 о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струк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​туре русского языка, способствовать усвоению норм русского литературного языка, орфографическ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их и пунктуационных правил. Развитие устной и письменной речи младших школь​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ников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направлено на решение практической задачи развития всех видов речевой деятельности, отработку навыков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использо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вания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усвоенных норм русского литературного языка, речевых норм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правил речевого этикета в процессе устного и письмен​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ного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общения. Ряд задач по </w:t>
      </w:r>
      <w:r w:rsidRPr="00F62404">
        <w:rPr>
          <w:lang w:val="ru-RU"/>
        </w:rPr>
        <w:br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совершенствованию речевой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дея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тельности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решаются совместно с учебным предметом «Литературное чтение».</w:t>
      </w:r>
    </w:p>
    <w:p w:rsidR="00675C2C" w:rsidRPr="00F62404" w:rsidRDefault="00521E0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Общее число часов, отведённых на изучение «Русского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язы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​ка», в 1 классе — 165 ч. </w:t>
      </w:r>
    </w:p>
    <w:p w:rsidR="00675C2C" w:rsidRPr="00F62404" w:rsidRDefault="00521E03">
      <w:pPr>
        <w:autoSpaceDE w:val="0"/>
        <w:autoSpaceDN w:val="0"/>
        <w:spacing w:before="430" w:after="0" w:line="230" w:lineRule="auto"/>
        <w:ind w:left="180"/>
        <w:rPr>
          <w:lang w:val="ru-RU"/>
        </w:rPr>
      </w:pPr>
      <w:r w:rsidRPr="00F62404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"РУССКИЙ ЯЗЫК"</w:t>
      </w:r>
    </w:p>
    <w:p w:rsidR="00675C2C" w:rsidRPr="00F62404" w:rsidRDefault="00675C2C">
      <w:pPr>
        <w:rPr>
          <w:lang w:val="ru-RU"/>
        </w:rPr>
        <w:sectPr w:rsidR="00675C2C" w:rsidRPr="00F62404">
          <w:pgSz w:w="11900" w:h="16840"/>
          <w:pgMar w:top="436" w:right="650" w:bottom="35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75C2C" w:rsidRPr="00F62404" w:rsidRDefault="00675C2C">
      <w:pPr>
        <w:autoSpaceDE w:val="0"/>
        <w:autoSpaceDN w:val="0"/>
        <w:spacing w:after="90" w:line="220" w:lineRule="exact"/>
        <w:rPr>
          <w:lang w:val="ru-RU"/>
        </w:rPr>
      </w:pPr>
    </w:p>
    <w:p w:rsidR="00675C2C" w:rsidRPr="00F62404" w:rsidRDefault="00521E03">
      <w:pPr>
        <w:autoSpaceDE w:val="0"/>
        <w:autoSpaceDN w:val="0"/>
        <w:spacing w:after="0"/>
        <w:ind w:right="144" w:firstLine="180"/>
        <w:rPr>
          <w:lang w:val="ru-RU"/>
        </w:rPr>
      </w:pP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изучение русского языка имеет особое значение в развитии младшего школьника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. Приобретённые им знания, опыт выполнения предметных и универсальных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дей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ствий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на материале русского языка станут фундаментом обучения в основном звене школы, а также будут востребованы в жизни.</w:t>
      </w:r>
    </w:p>
    <w:p w:rsidR="00675C2C" w:rsidRPr="00F62404" w:rsidRDefault="00521E0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62404">
        <w:rPr>
          <w:rFonts w:ascii="Times New Roman" w:eastAsia="Times New Roman" w:hAnsi="Times New Roman"/>
          <w:b/>
          <w:color w:val="000000"/>
          <w:sz w:val="24"/>
          <w:lang w:val="ru-RU"/>
        </w:rPr>
        <w:t>Изучение русского языка в начальной школе направлено на дост</w:t>
      </w:r>
      <w:r w:rsidRPr="00F62404">
        <w:rPr>
          <w:rFonts w:ascii="Times New Roman" w:eastAsia="Times New Roman" w:hAnsi="Times New Roman"/>
          <w:b/>
          <w:color w:val="000000"/>
          <w:sz w:val="24"/>
          <w:lang w:val="ru-RU"/>
        </w:rPr>
        <w:t>ижение следующих целей:</w:t>
      </w:r>
    </w:p>
    <w:p w:rsidR="00675C2C" w:rsidRPr="00F62404" w:rsidRDefault="00521E03">
      <w:pPr>
        <w:autoSpaceDE w:val="0"/>
        <w:autoSpaceDN w:val="0"/>
        <w:spacing w:before="178" w:after="0" w:line="281" w:lineRule="auto"/>
        <w:ind w:left="420"/>
        <w:rPr>
          <w:lang w:val="ru-RU"/>
        </w:rPr>
      </w:pP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духов​но​</w:t>
      </w:r>
      <w:r w:rsidRPr="00F62404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нравственных ценностей народа; понимание роли языка как осн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овного средства общения; осознание значения русского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язы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​ка как государственного языка Российской Федерации; пони​</w:t>
      </w:r>
      <w:r w:rsidRPr="00F62404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мание роли русского языка как языка межнационального об​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щения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; осознание правильной устной и письменной речи как показателя общей культуры че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ловека;</w:t>
      </w:r>
    </w:p>
    <w:p w:rsidR="00675C2C" w:rsidRPr="00F62404" w:rsidRDefault="00521E03">
      <w:pPr>
        <w:autoSpaceDE w:val="0"/>
        <w:autoSpaceDN w:val="0"/>
        <w:spacing w:before="192" w:after="0" w:line="271" w:lineRule="auto"/>
        <w:ind w:left="420" w:right="1152"/>
        <w:rPr>
          <w:lang w:val="ru-RU"/>
        </w:rPr>
      </w:pP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овладение основными видами речевой деятельности на ос​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нове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первоначальных представлений о нормах современного русского литературного языка: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аудированием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, говорением,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чте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нием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, письмом;</w:t>
      </w:r>
    </w:p>
    <w:p w:rsidR="00675C2C" w:rsidRPr="00F62404" w:rsidRDefault="00521E03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овладение первоначальными научными представлениями о сист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еме русского языка: </w:t>
      </w:r>
      <w:r w:rsidRPr="00F62404">
        <w:rPr>
          <w:lang w:val="ru-RU"/>
        </w:rPr>
        <w:br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фонетике, графике, лексике, морфе​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мике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, морфологии и синтаксисе; об основных единицах языка, их признаках и особенностях употребления в речи;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использова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в речевой деятельности норм современного русского литера​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турного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языка (орфоэп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ических, лексических, грамматических, орфографических, пунктуационных) и речевого этикета;</w:t>
      </w:r>
    </w:p>
    <w:p w:rsidR="00675C2C" w:rsidRPr="00F62404" w:rsidRDefault="00521E03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675C2C" w:rsidRPr="00F62404" w:rsidRDefault="00675C2C">
      <w:pPr>
        <w:rPr>
          <w:lang w:val="ru-RU"/>
        </w:rPr>
        <w:sectPr w:rsidR="00675C2C" w:rsidRPr="00F62404">
          <w:pgSz w:w="11900" w:h="16840"/>
          <w:pgMar w:top="310" w:right="742" w:bottom="1440" w:left="666" w:header="720" w:footer="720" w:gutter="0"/>
          <w:cols w:space="720" w:equalWidth="0">
            <w:col w:w="10492" w:space="0"/>
          </w:cols>
          <w:docGrid w:linePitch="360"/>
        </w:sectPr>
      </w:pPr>
    </w:p>
    <w:p w:rsidR="00675C2C" w:rsidRPr="00F62404" w:rsidRDefault="00675C2C">
      <w:pPr>
        <w:autoSpaceDE w:val="0"/>
        <w:autoSpaceDN w:val="0"/>
        <w:spacing w:after="78" w:line="220" w:lineRule="exact"/>
        <w:rPr>
          <w:lang w:val="ru-RU"/>
        </w:rPr>
      </w:pPr>
    </w:p>
    <w:p w:rsidR="00675C2C" w:rsidRPr="00F62404" w:rsidRDefault="00521E03">
      <w:pPr>
        <w:autoSpaceDE w:val="0"/>
        <w:autoSpaceDN w:val="0"/>
        <w:spacing w:after="0" w:line="230" w:lineRule="auto"/>
        <w:rPr>
          <w:lang w:val="ru-RU"/>
        </w:rPr>
      </w:pPr>
      <w:r w:rsidRPr="00F6240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675C2C" w:rsidRPr="00F62404" w:rsidRDefault="00521E03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F62404">
        <w:rPr>
          <w:rFonts w:ascii="Times New Roman" w:eastAsia="Times New Roman" w:hAnsi="Times New Roman"/>
          <w:b/>
          <w:color w:val="000000"/>
          <w:sz w:val="24"/>
          <w:lang w:val="ru-RU"/>
        </w:rPr>
        <w:t>Обучение грамоте</w:t>
      </w:r>
    </w:p>
    <w:p w:rsidR="00675C2C" w:rsidRPr="00F62404" w:rsidRDefault="00521E03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речи 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Составление небольших рассказов повествовательного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харак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тера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по серии сюжетных картинок, материалам собственных игр, занятий, наблюдений. Понимание тек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ста при его прослушивании и при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самостоя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​тельном чтении вслух.</w:t>
      </w:r>
    </w:p>
    <w:p w:rsidR="00675C2C" w:rsidRPr="00F62404" w:rsidRDefault="00521E03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Слово и предложение 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Различение слова и предложения. Работа с предложением: выделение слов, изменение их порядка. Восприятие слова как объекта изучения, материала для анализа. Наблюдение над 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значением слова.</w:t>
      </w:r>
    </w:p>
    <w:p w:rsidR="00675C2C" w:rsidRPr="00F62404" w:rsidRDefault="00521E03">
      <w:pPr>
        <w:tabs>
          <w:tab w:val="left" w:pos="180"/>
        </w:tabs>
        <w:autoSpaceDE w:val="0"/>
        <w:autoSpaceDN w:val="0"/>
        <w:spacing w:before="192" w:after="0" w:line="286" w:lineRule="auto"/>
        <w:rPr>
          <w:lang w:val="ru-RU"/>
        </w:rPr>
      </w:pP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 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Звуки речи. Единство звукового состава слова и его значения. Установление последовательности звуков в слове </w:t>
      </w:r>
      <w:proofErr w:type="gram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и 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количе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ства</w:t>
      </w:r>
      <w:proofErr w:type="spellEnd"/>
      <w:proofErr w:type="gram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звуков. Сопоставление слов, различающихся одним или несколькими звуками. Звуковой анализ слова, работа с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о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звуко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выми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лог как минимальная произносительная единица.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Количе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ство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слогов в слове. Ударный слог.</w:t>
      </w:r>
    </w:p>
    <w:p w:rsidR="00675C2C" w:rsidRPr="00F62404" w:rsidRDefault="00521E03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Графика 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Различение звука и буквы: буква как знак звука. Слоговой принцип русской графики. Буквы гласных как показатель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твёр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дости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— мягкости согласных звуков. Функци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и букв е, ё, ю, я. Мягкий знак как показатель мягкости предшествующего со​ гласного звука в конце слова. Последовательность букв в русском алфавите.</w:t>
      </w:r>
    </w:p>
    <w:p w:rsidR="00675C2C" w:rsidRPr="00F62404" w:rsidRDefault="00521E03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Чтение 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Слоговое чтение (ориентация на букву, обозначающую глас​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ный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звук).  Плавное слоговое чтение и чте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ние целыми словами со скоростью, соответствующей индивидуальному темпу.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Чте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с </w:t>
      </w:r>
      <w:r w:rsidRPr="00F62404">
        <w:rPr>
          <w:lang w:val="ru-RU"/>
        </w:rPr>
        <w:br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интонациями и паузами в соответствии со знаками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препи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нания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. Осознанное чтение слов, </w:t>
      </w:r>
      <w:r w:rsidRPr="00F62404">
        <w:rPr>
          <w:lang w:val="ru-RU"/>
        </w:rPr>
        <w:br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словосочетаний, предложений. Выразительное чтение на материале небольших прозаических т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екстов и стихотворений. Орфоэпическое чтение (при переходе к чтению целыми слова​ми). Орфографическое чтение (проговаривание) как средство самоконтроля при письме под диктовку и при списывании.</w:t>
      </w:r>
    </w:p>
    <w:p w:rsidR="00675C2C" w:rsidRPr="00F62404" w:rsidRDefault="00521E03">
      <w:pPr>
        <w:tabs>
          <w:tab w:val="left" w:pos="180"/>
        </w:tabs>
        <w:autoSpaceDE w:val="0"/>
        <w:autoSpaceDN w:val="0"/>
        <w:spacing w:before="192" w:after="0" w:line="286" w:lineRule="auto"/>
        <w:ind w:right="144"/>
        <w:rPr>
          <w:lang w:val="ru-RU"/>
        </w:rPr>
      </w:pP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Письмо 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пространстве листа в тетради и на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простран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стве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классной доски. Гигиенические требования, которые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необ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ходимо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соблюдать во время </w:t>
      </w:r>
      <w:proofErr w:type="spellStart"/>
      <w:proofErr w:type="gram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письма.Начертание</w:t>
      </w:r>
      <w:proofErr w:type="spellEnd"/>
      <w:proofErr w:type="gram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письменных прописных и строчных букв.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Пись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мо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букв, буквосочетаний, слогов, слов, предложений с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соблюде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нием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F62404">
        <w:rPr>
          <w:lang w:val="ru-RU"/>
        </w:rPr>
        <w:br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гигиенических норм. Письмо разборчивым, аккуратным почерком. Письмо под диктовку слов и предложений,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написа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которых не расходится с их произношением. Приёмы и последовательность правильного списывания текста. Функция небуквенных графичес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ких средств: пробела между словами, знака переноса.</w:t>
      </w:r>
    </w:p>
    <w:p w:rsidR="00675C2C" w:rsidRPr="00F62404" w:rsidRDefault="00521E03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и пунктуация 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Правила правописания и их применение: раздельное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написа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слов; обозначение гласных после шипящих в сочетаниях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жи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, ши (в положении под ударением),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ча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, ща, чу,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щу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пропис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ная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б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уква в начале предложения, в именах собственных (имена людей, клички животных); перенос слов по слогам без стечения согласных; знаки препинания в конце предложения.</w:t>
      </w:r>
    </w:p>
    <w:p w:rsidR="00675C2C" w:rsidRPr="00F62404" w:rsidRDefault="00521E03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F62404">
        <w:rPr>
          <w:rFonts w:ascii="Times New Roman" w:eastAsia="Times New Roman" w:hAnsi="Times New Roman"/>
          <w:b/>
          <w:color w:val="0F0F50"/>
          <w:sz w:val="24"/>
          <w:lang w:val="ru-RU"/>
        </w:rPr>
        <w:t>СИСТЕМАТИЧЕСКИЙ КУРС</w:t>
      </w:r>
    </w:p>
    <w:p w:rsidR="00675C2C" w:rsidRPr="00F62404" w:rsidRDefault="00675C2C">
      <w:pPr>
        <w:rPr>
          <w:lang w:val="ru-RU"/>
        </w:rPr>
        <w:sectPr w:rsidR="00675C2C" w:rsidRPr="00F62404">
          <w:pgSz w:w="11900" w:h="16840"/>
          <w:pgMar w:top="298" w:right="650" w:bottom="3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75C2C" w:rsidRPr="00F62404" w:rsidRDefault="00675C2C">
      <w:pPr>
        <w:autoSpaceDE w:val="0"/>
        <w:autoSpaceDN w:val="0"/>
        <w:spacing w:after="72" w:line="220" w:lineRule="exact"/>
        <w:rPr>
          <w:lang w:val="ru-RU"/>
        </w:rPr>
      </w:pPr>
    </w:p>
    <w:p w:rsidR="00675C2C" w:rsidRPr="00F62404" w:rsidRDefault="00521E03">
      <w:pPr>
        <w:autoSpaceDE w:val="0"/>
        <w:autoSpaceDN w:val="0"/>
        <w:spacing w:after="0" w:line="262" w:lineRule="auto"/>
        <w:ind w:left="180" w:right="2016"/>
        <w:rPr>
          <w:lang w:val="ru-RU"/>
        </w:rPr>
      </w:pPr>
      <w:r w:rsidRPr="00F6240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Общие сведения о языке </w:t>
      </w:r>
      <w:r w:rsidRPr="00F62404">
        <w:rPr>
          <w:lang w:val="ru-RU"/>
        </w:rPr>
        <w:br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Язык как основное средство человеческого общения.  Цели и ситуации общения.</w:t>
      </w:r>
    </w:p>
    <w:p w:rsidR="00675C2C" w:rsidRPr="00F62404" w:rsidRDefault="00521E03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 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Звуки речи. Гласные и согласные звуки, их различение. Уда​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рение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в слове. Гласные ударные и безударные. Твёрдые и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мяг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​кие согласные звуки, их различение. Звонкие и глухи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е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соглас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ные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звуки, их различение. Согласный звук [й’] и гласный звук [и]. Шипящие [ж], [ш], [ч’], [щ’]. Слог. Количество слогов в слове. Ударный слог. Деление слов на слоги (простые случаи, без стечения согласных).</w:t>
      </w:r>
    </w:p>
    <w:p w:rsidR="00675C2C" w:rsidRPr="00F62404" w:rsidRDefault="00521E03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Графика 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Звук и буква. Различение звук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ов и букв. Обозначение на письме твёрдости согласных звуков </w:t>
      </w:r>
      <w:proofErr w:type="gram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буквами</w:t>
      </w:r>
      <w:proofErr w:type="gram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ого звука в конце слова. Установление соотношения звукового и буквенного состава слова в словах типа стол, конь. Небуквенные графические средства: пробел между словами, знак переноса. Русский алфавит: правильное название букв, их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последова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тельность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. Испол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ьзование алфавита для </w:t>
      </w:r>
      <w:r w:rsidRPr="00F62404">
        <w:rPr>
          <w:lang w:val="ru-RU"/>
        </w:rPr>
        <w:br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упорядочения списка слов.</w:t>
      </w:r>
    </w:p>
    <w:p w:rsidR="00675C2C" w:rsidRPr="00F62404" w:rsidRDefault="00521E03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Орфоэпия 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Произношение звуков и сочетаний звуков, ударение в словах в соответствии с нормами </w:t>
      </w:r>
      <w:r w:rsidRPr="00F62404">
        <w:rPr>
          <w:lang w:val="ru-RU"/>
        </w:rPr>
        <w:br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современного русского литературного языка (на ограниченном перечне слов, отрабатываемом в учеб​</w:t>
      </w:r>
      <w:r w:rsidRPr="00F62404">
        <w:rPr>
          <w:rFonts w:ascii="DejaVu Serif" w:eastAsia="DejaVu Serif" w:hAnsi="DejaVu Serif"/>
          <w:color w:val="000000"/>
          <w:sz w:val="24"/>
          <w:lang w:val="ru-RU"/>
        </w:rPr>
        <w:t>‐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нике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675C2C" w:rsidRPr="00F62404" w:rsidRDefault="00521E03">
      <w:pPr>
        <w:tabs>
          <w:tab w:val="left" w:pos="180"/>
        </w:tabs>
        <w:autoSpaceDE w:val="0"/>
        <w:autoSpaceDN w:val="0"/>
        <w:spacing w:before="190" w:after="0" w:line="271" w:lineRule="auto"/>
        <w:ind w:right="864"/>
        <w:rPr>
          <w:lang w:val="ru-RU"/>
        </w:rPr>
      </w:pP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b/>
          <w:color w:val="000000"/>
          <w:sz w:val="24"/>
          <w:lang w:val="ru-RU"/>
        </w:rPr>
        <w:t>Лексика</w:t>
      </w:r>
      <w:r w:rsidRPr="00F6240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Слово как единица языка (ознакомление). Слово как название предмета, признака предмета, действия предмета (ознакомление). Выявление слов, значение которых требует уточнения.</w:t>
      </w:r>
    </w:p>
    <w:p w:rsidR="00675C2C" w:rsidRPr="00F62404" w:rsidRDefault="00521E03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Синтаксис 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Предложение как единица языка (ознакомление). Слово, предложение (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наблюдение над сходством и различи​ем). Установление связи слов в предложении при помощи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смыс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ловых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вопросов.</w:t>
      </w:r>
    </w:p>
    <w:p w:rsidR="00675C2C" w:rsidRPr="00F62404" w:rsidRDefault="00521E03">
      <w:pPr>
        <w:autoSpaceDE w:val="0"/>
        <w:autoSpaceDN w:val="0"/>
        <w:spacing w:before="70" w:after="0" w:line="230" w:lineRule="auto"/>
        <w:rPr>
          <w:lang w:val="ru-RU"/>
        </w:rPr>
      </w:pP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Восстановление деформированных предложений.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Составле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предложений из набора форм слов.</w:t>
      </w:r>
    </w:p>
    <w:p w:rsidR="00675C2C" w:rsidRPr="00F62404" w:rsidRDefault="00521E03">
      <w:pPr>
        <w:autoSpaceDE w:val="0"/>
        <w:autoSpaceDN w:val="0"/>
        <w:spacing w:before="190" w:after="0" w:line="262" w:lineRule="auto"/>
        <w:ind w:left="180" w:right="6048"/>
        <w:rPr>
          <w:lang w:val="ru-RU"/>
        </w:rPr>
      </w:pPr>
      <w:r w:rsidRPr="00F6240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и пунктуация </w:t>
      </w:r>
      <w:r w:rsidRPr="00F62404">
        <w:rPr>
          <w:lang w:val="ru-RU"/>
        </w:rPr>
        <w:br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Правила правописания и их 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применение:</w:t>
      </w:r>
    </w:p>
    <w:p w:rsidR="00675C2C" w:rsidRPr="00F62404" w:rsidRDefault="00521E03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раздельное написание слов в предложении;</w:t>
      </w:r>
    </w:p>
    <w:p w:rsidR="00675C2C" w:rsidRPr="00F62404" w:rsidRDefault="00521E03">
      <w:pPr>
        <w:autoSpaceDE w:val="0"/>
        <w:autoSpaceDN w:val="0"/>
        <w:spacing w:before="192" w:after="0" w:line="262" w:lineRule="auto"/>
        <w:ind w:left="420"/>
        <w:rPr>
          <w:lang w:val="ru-RU"/>
        </w:rPr>
      </w:pP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прописная буква в начале предложения и в именах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собствен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: в именах и фамилиях людей, кличках животных;</w:t>
      </w:r>
    </w:p>
    <w:p w:rsidR="00675C2C" w:rsidRPr="00F62404" w:rsidRDefault="00521E0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перенос слов (без учёта морфемного членения слова);</w:t>
      </w:r>
    </w:p>
    <w:p w:rsidR="00675C2C" w:rsidRPr="00F62404" w:rsidRDefault="00521E03">
      <w:pPr>
        <w:autoSpaceDE w:val="0"/>
        <w:autoSpaceDN w:val="0"/>
        <w:spacing w:before="190" w:after="0" w:line="230" w:lineRule="auto"/>
        <w:jc w:val="center"/>
        <w:rPr>
          <w:lang w:val="ru-RU"/>
        </w:rPr>
      </w:pP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гласные после шипящих в сочетани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ях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жи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, ши (в положении под ударением),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ча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, ща, чу,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щу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675C2C" w:rsidRPr="00F62404" w:rsidRDefault="00521E0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сочетания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чк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чн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675C2C" w:rsidRPr="00F62404" w:rsidRDefault="00521E03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слова с непроверяемыми гласными и согласными (перечень слов в орфографическом словаре учебника);</w:t>
      </w:r>
    </w:p>
    <w:p w:rsidR="00675C2C" w:rsidRPr="00F62404" w:rsidRDefault="00521E03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знаки препинания в конце предложения: точка,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вопроситель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ный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и восклицательны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й знаки. Алгоритм списывания текста.</w:t>
      </w:r>
    </w:p>
    <w:p w:rsidR="00675C2C" w:rsidRPr="00F62404" w:rsidRDefault="00521E03">
      <w:pPr>
        <w:tabs>
          <w:tab w:val="left" w:pos="180"/>
        </w:tabs>
        <w:autoSpaceDE w:val="0"/>
        <w:autoSpaceDN w:val="0"/>
        <w:spacing w:before="178" w:after="0" w:line="271" w:lineRule="auto"/>
        <w:ind w:right="576"/>
        <w:rPr>
          <w:lang w:val="ru-RU"/>
        </w:rPr>
      </w:pP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речи 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Речь как основная форма общения между людьми. Текст как единица речи (ознакомление). Ситуация общения: цель общения, с кем и где происходит об​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щение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. Ситуации устного общения</w:t>
      </w:r>
    </w:p>
    <w:p w:rsidR="00675C2C" w:rsidRPr="00F62404" w:rsidRDefault="00675C2C">
      <w:pPr>
        <w:rPr>
          <w:lang w:val="ru-RU"/>
        </w:rPr>
        <w:sectPr w:rsidR="00675C2C" w:rsidRPr="00F62404">
          <w:pgSz w:w="11900" w:h="16840"/>
          <w:pgMar w:top="292" w:right="676" w:bottom="444" w:left="666" w:header="720" w:footer="720" w:gutter="0"/>
          <w:cols w:space="720" w:equalWidth="0">
            <w:col w:w="10558" w:space="0"/>
          </w:cols>
          <w:docGrid w:linePitch="360"/>
        </w:sectPr>
      </w:pPr>
    </w:p>
    <w:p w:rsidR="00675C2C" w:rsidRPr="00F62404" w:rsidRDefault="00675C2C">
      <w:pPr>
        <w:autoSpaceDE w:val="0"/>
        <w:autoSpaceDN w:val="0"/>
        <w:spacing w:after="66" w:line="220" w:lineRule="exact"/>
        <w:rPr>
          <w:lang w:val="ru-RU"/>
        </w:rPr>
      </w:pPr>
    </w:p>
    <w:p w:rsidR="00675C2C" w:rsidRPr="00F62404" w:rsidRDefault="00521E03">
      <w:pPr>
        <w:autoSpaceDE w:val="0"/>
        <w:autoSpaceDN w:val="0"/>
        <w:spacing w:after="0" w:line="271" w:lineRule="auto"/>
        <w:rPr>
          <w:lang w:val="ru-RU"/>
        </w:rPr>
      </w:pP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(чтение диалогов по ролям, просмотр видеоматериалов, прослушивание аудиозаписи). Нормы речевого этикета в ситуациях учебного и бытового об​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щения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(приветствие, прощание, извинение, благодарность, об​ращение 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с просьбой).</w:t>
      </w:r>
    </w:p>
    <w:p w:rsidR="00675C2C" w:rsidRPr="00F62404" w:rsidRDefault="00675C2C">
      <w:pPr>
        <w:rPr>
          <w:lang w:val="ru-RU"/>
        </w:rPr>
        <w:sectPr w:rsidR="00675C2C" w:rsidRPr="00F62404">
          <w:pgSz w:w="11900" w:h="16840"/>
          <w:pgMar w:top="286" w:right="1238" w:bottom="1440" w:left="666" w:header="720" w:footer="720" w:gutter="0"/>
          <w:cols w:space="720" w:equalWidth="0">
            <w:col w:w="9996" w:space="0"/>
          </w:cols>
          <w:docGrid w:linePitch="360"/>
        </w:sectPr>
      </w:pPr>
    </w:p>
    <w:p w:rsidR="00675C2C" w:rsidRPr="00F62404" w:rsidRDefault="00675C2C">
      <w:pPr>
        <w:autoSpaceDE w:val="0"/>
        <w:autoSpaceDN w:val="0"/>
        <w:spacing w:after="78" w:line="220" w:lineRule="exact"/>
        <w:rPr>
          <w:lang w:val="ru-RU"/>
        </w:rPr>
      </w:pPr>
    </w:p>
    <w:p w:rsidR="00675C2C" w:rsidRPr="00F62404" w:rsidRDefault="00521E03">
      <w:pPr>
        <w:autoSpaceDE w:val="0"/>
        <w:autoSpaceDN w:val="0"/>
        <w:spacing w:after="0" w:line="230" w:lineRule="auto"/>
        <w:rPr>
          <w:lang w:val="ru-RU"/>
        </w:rPr>
      </w:pPr>
      <w:r w:rsidRPr="00F62404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675C2C" w:rsidRPr="00F62404" w:rsidRDefault="00521E03">
      <w:pPr>
        <w:tabs>
          <w:tab w:val="left" w:pos="180"/>
        </w:tabs>
        <w:autoSpaceDE w:val="0"/>
        <w:autoSpaceDN w:val="0"/>
        <w:spacing w:before="346" w:after="0" w:line="262" w:lineRule="auto"/>
        <w:ind w:right="864"/>
        <w:rPr>
          <w:lang w:val="ru-RU"/>
        </w:rPr>
      </w:pP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русского языка в 1 классе направлено на достижение обучающимися личностных,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та.</w:t>
      </w:r>
    </w:p>
    <w:p w:rsidR="00675C2C" w:rsidRPr="00F62404" w:rsidRDefault="00521E03">
      <w:pPr>
        <w:autoSpaceDE w:val="0"/>
        <w:autoSpaceDN w:val="0"/>
        <w:spacing w:before="382" w:after="0" w:line="230" w:lineRule="auto"/>
        <w:rPr>
          <w:lang w:val="ru-RU"/>
        </w:rPr>
      </w:pPr>
      <w:r w:rsidRPr="00F62404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675C2C" w:rsidRPr="00F62404" w:rsidRDefault="00521E03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личностные новообразования 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 становление ценностного отношения к своей Родин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е — России, в том числе через изучение русского языка, отражающего историю и культуру страны;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 осознание своей этнокультурной и российской граждан​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ской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идентичности, понимание роли русского языка как государственного языка Российской Федерации и языка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межнацио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нального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общения народов России;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сопричастность к прошлому, настоящему и будущему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сво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​ей страны и родного края, в том числе через обсуждение ситуаций при работе с художественными произведениями;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 уважение к своему и другим народам, фор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мируемое в том числе на основе примеров из художественных произведений;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 первоначальные представления о человеке как члене об​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щества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, о правах и ответственности, уважении и достоинстве человека, о нравственно​этических нормах поведения и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прави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лах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F62404">
        <w:rPr>
          <w:lang w:val="ru-RU"/>
        </w:rPr>
        <w:br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межличностных отношений, в том числе отражённых в художественных произведениях; 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 признание индивидуальности каждого человека с опорой на собственный жизненный и читательский опыт;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 проявление сопереживания, ува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жения и доброжелатель​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ности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, в том числе с использованием адекватных языковых средств для выражения своего состояния и чувств;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 неприятие любых форм поведения, направленных на причинение физического  и  морального вреда  другим  людям (в том числе св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язанного с использованием недопустимых средств языка); </w:t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 стремление к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самовыражению в разных видах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художе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ственной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деятельности, в том числе в искусстве слова;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осозна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важности русского языка как средства общения и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самовы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ражения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—   бережное отношение к физическому и психическому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здо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ровью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, проявляющееся в выборе приемлемых способов речевого самовыражения и соблюдении норм речевого этикета и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пра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​вил общения; 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 осознание ценности труда в жизни человека и общества (в том числе благодаря примерам из художестве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нных произведений), ответственное потребление и бережное отношение к результатам труда, навыки участия в различных видах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трудо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​вой деятельности, интерес к различным профессиям,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возника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ющий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обсуждении примеров из художественных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произве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дений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</w:t>
      </w:r>
      <w:r w:rsidRPr="00F62404">
        <w:rPr>
          <w:rFonts w:ascii="Times New Roman" w:eastAsia="Times New Roman" w:hAnsi="Times New Roman"/>
          <w:b/>
          <w:color w:val="000000"/>
          <w:sz w:val="24"/>
          <w:lang w:val="ru-RU"/>
        </w:rPr>
        <w:t>ческого воспитания:</w:t>
      </w:r>
    </w:p>
    <w:p w:rsidR="00675C2C" w:rsidRPr="00F62404" w:rsidRDefault="00675C2C">
      <w:pPr>
        <w:rPr>
          <w:lang w:val="ru-RU"/>
        </w:rPr>
        <w:sectPr w:rsidR="00675C2C" w:rsidRPr="00F62404">
          <w:pgSz w:w="11900" w:h="16840"/>
          <w:pgMar w:top="298" w:right="650" w:bottom="4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75C2C" w:rsidRPr="00F62404" w:rsidRDefault="00675C2C">
      <w:pPr>
        <w:autoSpaceDE w:val="0"/>
        <w:autoSpaceDN w:val="0"/>
        <w:spacing w:after="78" w:line="220" w:lineRule="exact"/>
        <w:rPr>
          <w:lang w:val="ru-RU"/>
        </w:rPr>
      </w:pPr>
    </w:p>
    <w:p w:rsidR="00675C2C" w:rsidRPr="00F62404" w:rsidRDefault="00521E03">
      <w:pPr>
        <w:tabs>
          <w:tab w:val="left" w:pos="180"/>
        </w:tabs>
        <w:autoSpaceDE w:val="0"/>
        <w:autoSpaceDN w:val="0"/>
        <w:spacing w:after="0" w:line="286" w:lineRule="auto"/>
        <w:ind w:right="144"/>
        <w:rPr>
          <w:lang w:val="ru-RU"/>
        </w:rPr>
      </w:pP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 бережное отношение к природе, формируемое в процессе работы с текстами;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неприятие действий, приносящих ей вред; 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 первоначальные пр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познавательные интересы, активность, инициативность, любознательность и самостоятельность в познании,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в том числе познавательный интерес к изучению русского языка, актив​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ность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F62404">
        <w:rPr>
          <w:lang w:val="ru-RU"/>
        </w:rPr>
        <w:br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самостоятельность в его познании.</w:t>
      </w:r>
    </w:p>
    <w:p w:rsidR="00675C2C" w:rsidRPr="00F62404" w:rsidRDefault="00521E03">
      <w:pPr>
        <w:autoSpaceDE w:val="0"/>
        <w:autoSpaceDN w:val="0"/>
        <w:spacing w:before="262" w:after="0" w:line="230" w:lineRule="auto"/>
        <w:rPr>
          <w:lang w:val="ru-RU"/>
        </w:rPr>
      </w:pPr>
      <w:r w:rsidRPr="00F62404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675C2C" w:rsidRPr="00F62404" w:rsidRDefault="00521E03">
      <w:pPr>
        <w:tabs>
          <w:tab w:val="left" w:pos="180"/>
        </w:tabs>
        <w:autoSpaceDE w:val="0"/>
        <w:autoSpaceDN w:val="0"/>
        <w:spacing w:before="168" w:after="0" w:line="262" w:lineRule="auto"/>
        <w:ind w:right="864"/>
        <w:rPr>
          <w:lang w:val="ru-RU"/>
        </w:rPr>
      </w:pP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</w:t>
      </w:r>
      <w:r w:rsidRPr="00F62404">
        <w:rPr>
          <w:rFonts w:ascii="Times New Roman" w:eastAsia="Times New Roman" w:hAnsi="Times New Roman"/>
          <w:b/>
          <w:color w:val="000000"/>
          <w:sz w:val="24"/>
          <w:lang w:val="ru-RU"/>
        </w:rPr>
        <w:t>познавате</w:t>
      </w:r>
      <w:r w:rsidRPr="00F6240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льные 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:rsidR="00675C2C" w:rsidRPr="00F62404" w:rsidRDefault="00521E03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сравнивать различные языковые единицы (звуки, слова, предложения, тексты), устанавливать 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основания для сравнения языковых единиц (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частеречная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принадлежность,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грамматиче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ский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признак, лексическое значение и др.); устанавливать аналогии языковых единиц;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 объединять объекты (языковые единицы) по определённо​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му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признаку;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 определять суще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ственный признак для классификации языковых единиц (звуков, частей речи, предложений, текстов); классифицировать языковые единицы;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находить в языковом материале закономерности и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проти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воречия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на основе предложенного учителем алгоритма наблюдения; ана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лизировать алгоритм действий при работе с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языко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выми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единицами, самостоятельно выделять учебные операции при анализе языковых единиц;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 выявлять недостаток информации для решения учебной и практической задачи на основе предложенного алгоритма, фор​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мули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ровать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запрос на дополнительную информацию;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устанавливать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причинно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​следственные связи в ситуациях наблюдения за языковым материалом, делать выводы.</w:t>
      </w:r>
    </w:p>
    <w:p w:rsidR="00675C2C" w:rsidRPr="00F62404" w:rsidRDefault="00521E03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исследовательские действия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 с помощью учителя формулировать цель, планировать из​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менени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я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языкового объекта, речевой ситуации;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 сравнивать несколько вариантов выполнения задания, выбирать наиболее подходящий (на основе предложенных критериев);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проводить по предложенному плану несложное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лингви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стическое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мини-​исследование, </w:t>
      </w:r>
      <w:r w:rsidRPr="00F62404">
        <w:rPr>
          <w:lang w:val="ru-RU"/>
        </w:rPr>
        <w:br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выполнят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ь по предложенному плану проектное задание;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формулировать выводы и подкреплять их доказательства​ми на основе результатов </w:t>
      </w:r>
      <w:r w:rsidRPr="00F62404">
        <w:rPr>
          <w:lang w:val="ru-RU"/>
        </w:rPr>
        <w:br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проведённого наблюдения за языковым материалом (классификации, сравнения, исследования); формулировать с помощью учителя 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вопросы в процессе анализа предложенного языкового материала;</w:t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 прогнозировать возможное развитие процессов, событий и их последствия в аналогичных или сходных ситуациях.</w:t>
      </w:r>
    </w:p>
    <w:p w:rsidR="00675C2C" w:rsidRPr="00F62404" w:rsidRDefault="00521E03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 выбирать источник получения информации: нужный словар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ь для получения запрашиваемой информации, для уточнения;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 согласно заданному алгоритму находить представленную в явном виде информацию в предложенном источнике: в слова​рях, справочниках;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 распознавать достоверную и недостоверную информацию самос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тоятельно или на основании предложенного учителем способа её проверки (обращаясь к словарям, справочникам, учебнику);</w:t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 соблюдать с помощью взрослых (педагогических работни​ков, родителей, законных</w:t>
      </w:r>
    </w:p>
    <w:p w:rsidR="00675C2C" w:rsidRPr="00F62404" w:rsidRDefault="00675C2C">
      <w:pPr>
        <w:rPr>
          <w:lang w:val="ru-RU"/>
        </w:rPr>
        <w:sectPr w:rsidR="00675C2C" w:rsidRPr="00F62404">
          <w:pgSz w:w="11900" w:h="16840"/>
          <w:pgMar w:top="298" w:right="660" w:bottom="452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675C2C" w:rsidRPr="00F62404" w:rsidRDefault="00675C2C">
      <w:pPr>
        <w:autoSpaceDE w:val="0"/>
        <w:autoSpaceDN w:val="0"/>
        <w:spacing w:after="66" w:line="220" w:lineRule="exact"/>
        <w:rPr>
          <w:lang w:val="ru-RU"/>
        </w:rPr>
      </w:pPr>
    </w:p>
    <w:p w:rsidR="00675C2C" w:rsidRPr="00F62404" w:rsidRDefault="00521E03">
      <w:pPr>
        <w:tabs>
          <w:tab w:val="left" w:pos="180"/>
        </w:tabs>
        <w:autoSpaceDE w:val="0"/>
        <w:autoSpaceDN w:val="0"/>
        <w:spacing w:after="0" w:line="283" w:lineRule="auto"/>
        <w:ind w:right="720"/>
        <w:rPr>
          <w:lang w:val="ru-RU"/>
        </w:rPr>
      </w:pP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анализировать и создавать текстовую, видео​,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графиче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​скую, звуковую информацию в соответствии с учебной зада​чей;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 понимать лингвистическую информацию, зафиксирован​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ную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в виде таблиц, схем; самостоятельно создавать схемы, таблицы для представл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ения лингвистической информации.</w:t>
      </w:r>
    </w:p>
    <w:p w:rsidR="00675C2C" w:rsidRPr="00F62404" w:rsidRDefault="00521E03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форми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руются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F6240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</w:t>
      </w:r>
      <w:r w:rsidRPr="00F62404">
        <w:rPr>
          <w:lang w:val="ru-RU"/>
        </w:rPr>
        <w:br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универсальные учебные действия 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воспринимать и формулировать суждения, выражать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эмо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ции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в соответствии с целями и условиями об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щения в знакомой среде;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 проявлять уважительное отношение к собеседнику, со​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блюдать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правила ведения диалоги и дискуссии;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 признавать возможность существования разных точек зрения;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 корректно и аргументированно высказывать своё  мне​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 строить речевое высказывание в соответствии с постав​ленной задачей;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 создавать устные и письменные тексты (описание, рас​суждение, повествование) в соответствии с речевой ситуацией;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готовить небольшие публичные выступления о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результа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тах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парн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ой и групповой работы, о результатах наблюдения, выполненного мини-​исследования, проектного задания;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 подбирать иллюстративный материал (рисунки, фото, плакаты) к тексту выступления.</w:t>
      </w:r>
    </w:p>
    <w:p w:rsidR="00675C2C" w:rsidRPr="00F62404" w:rsidRDefault="00521E03">
      <w:pPr>
        <w:tabs>
          <w:tab w:val="left" w:pos="180"/>
        </w:tabs>
        <w:autoSpaceDE w:val="0"/>
        <w:autoSpaceDN w:val="0"/>
        <w:spacing w:before="190" w:after="0" w:line="262" w:lineRule="auto"/>
        <w:rPr>
          <w:lang w:val="ru-RU"/>
        </w:rPr>
      </w:pP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форми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руются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F62404">
        <w:rPr>
          <w:rFonts w:ascii="Times New Roman" w:eastAsia="Times New Roman" w:hAnsi="Times New Roman"/>
          <w:b/>
          <w:color w:val="000000"/>
          <w:sz w:val="24"/>
          <w:lang w:val="ru-RU"/>
        </w:rPr>
        <w:t>рег</w:t>
      </w:r>
      <w:r w:rsidRPr="00F6240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улятивные 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:rsidR="00675C2C" w:rsidRPr="00F62404" w:rsidRDefault="00521E03">
      <w:pPr>
        <w:autoSpaceDE w:val="0"/>
        <w:autoSpaceDN w:val="0"/>
        <w:spacing w:before="70" w:after="0" w:line="271" w:lineRule="auto"/>
        <w:ind w:left="180" w:right="1728"/>
        <w:rPr>
          <w:lang w:val="ru-RU"/>
        </w:rPr>
      </w:pPr>
      <w:r w:rsidRPr="00F62404"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F62404">
        <w:rPr>
          <w:lang w:val="ru-RU"/>
        </w:rPr>
        <w:br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 планировать действия по решению учебной задачи для по​лучения результата;—    выстраивать последовательность выбранных действий.</w:t>
      </w:r>
    </w:p>
    <w:p w:rsidR="00675C2C" w:rsidRPr="00F62404" w:rsidRDefault="00521E03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i/>
          <w:color w:val="000000"/>
          <w:sz w:val="24"/>
          <w:lang w:val="ru-RU"/>
        </w:rPr>
        <w:t>Самоконтроль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 устанавливать причины успеха/неудач учебно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й деятель​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ности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 корректировать свои учебные действия для преодоления речевых и орфографических ошибок;</w:t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соотносить результат деятельности с поставленной учеб​ной задачей по выделению, </w:t>
      </w:r>
      <w:r w:rsidRPr="00F62404">
        <w:rPr>
          <w:lang w:val="ru-RU"/>
        </w:rPr>
        <w:br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характеристике, использованию языковых единиц;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 находит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ь ошибку, допущенную при работе с языковым материалом, находить </w:t>
      </w:r>
      <w:r w:rsidRPr="00F62404">
        <w:rPr>
          <w:lang w:val="ru-RU"/>
        </w:rPr>
        <w:br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орфографическую и пунктуационную ошибку;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 сравнивать результаты своей деятельности и деятельно​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сти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одноклассников, объективно оценивать их по предложен​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ным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критериям.</w:t>
      </w:r>
    </w:p>
    <w:p w:rsidR="00675C2C" w:rsidRPr="00F62404" w:rsidRDefault="00521E03">
      <w:pPr>
        <w:autoSpaceDE w:val="0"/>
        <w:autoSpaceDN w:val="0"/>
        <w:spacing w:before="262" w:after="0" w:line="230" w:lineRule="auto"/>
        <w:rPr>
          <w:lang w:val="ru-RU"/>
        </w:rPr>
      </w:pPr>
      <w:r w:rsidRPr="00F62404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</w:t>
      </w:r>
      <w:r w:rsidRPr="00F62404">
        <w:rPr>
          <w:rFonts w:ascii="Times New Roman" w:eastAsia="Times New Roman" w:hAnsi="Times New Roman"/>
          <w:b/>
          <w:color w:val="000000"/>
          <w:sz w:val="24"/>
          <w:lang w:val="ru-RU"/>
        </w:rPr>
        <w:t>ость:</w:t>
      </w:r>
    </w:p>
    <w:p w:rsidR="00675C2C" w:rsidRPr="00F62404" w:rsidRDefault="00521E03">
      <w:pPr>
        <w:tabs>
          <w:tab w:val="left" w:pos="180"/>
        </w:tabs>
        <w:autoSpaceDE w:val="0"/>
        <w:autoSpaceDN w:val="0"/>
        <w:spacing w:before="118" w:after="0" w:line="286" w:lineRule="auto"/>
        <w:ind w:right="288"/>
        <w:rPr>
          <w:lang w:val="ru-RU"/>
        </w:rPr>
      </w:pP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 формулировать краткосрочные и долгосрочные цели (ин​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дивидуальные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с учётом участия в коллективных задачах) в стандартной (типовой) ситуации на основе предложенного учи​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телем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формата планирования, распределения промежуточных шагов и сроков;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 проявлять готовность руководить, выполнять поручения, подчиняться, самосто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ятельно разрешать конфликты;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 ответственно выполнять свою часть работы;</w:t>
      </w:r>
    </w:p>
    <w:p w:rsidR="00675C2C" w:rsidRPr="00F62404" w:rsidRDefault="00675C2C">
      <w:pPr>
        <w:rPr>
          <w:lang w:val="ru-RU"/>
        </w:rPr>
        <w:sectPr w:rsidR="00675C2C" w:rsidRPr="00F62404">
          <w:pgSz w:w="11900" w:h="16840"/>
          <w:pgMar w:top="286" w:right="698" w:bottom="368" w:left="666" w:header="720" w:footer="720" w:gutter="0"/>
          <w:cols w:space="720" w:equalWidth="0">
            <w:col w:w="10536" w:space="0"/>
          </w:cols>
          <w:docGrid w:linePitch="360"/>
        </w:sectPr>
      </w:pPr>
    </w:p>
    <w:p w:rsidR="00675C2C" w:rsidRPr="00F62404" w:rsidRDefault="00675C2C">
      <w:pPr>
        <w:autoSpaceDE w:val="0"/>
        <w:autoSpaceDN w:val="0"/>
        <w:spacing w:after="78" w:line="220" w:lineRule="exact"/>
        <w:rPr>
          <w:lang w:val="ru-RU"/>
        </w:rPr>
      </w:pPr>
    </w:p>
    <w:p w:rsidR="00675C2C" w:rsidRPr="00F62404" w:rsidRDefault="00521E03">
      <w:pPr>
        <w:autoSpaceDE w:val="0"/>
        <w:autoSpaceDN w:val="0"/>
        <w:spacing w:after="0" w:line="262" w:lineRule="auto"/>
        <w:ind w:left="180" w:right="1584"/>
        <w:rPr>
          <w:lang w:val="ru-RU"/>
        </w:rPr>
      </w:pP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 оценивать свой вклад в общий результат;</w:t>
      </w:r>
      <w:r w:rsidRPr="00F62404">
        <w:rPr>
          <w:lang w:val="ru-RU"/>
        </w:rPr>
        <w:br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 выполнять совместные проектные задания с опорой на предложен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ные образцы.</w:t>
      </w:r>
    </w:p>
    <w:p w:rsidR="00675C2C" w:rsidRPr="00F62404" w:rsidRDefault="00521E03">
      <w:pPr>
        <w:autoSpaceDE w:val="0"/>
        <w:autoSpaceDN w:val="0"/>
        <w:spacing w:before="262" w:after="0" w:line="230" w:lineRule="auto"/>
        <w:rPr>
          <w:lang w:val="ru-RU"/>
        </w:rPr>
      </w:pPr>
      <w:r w:rsidRPr="00F62404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675C2C" w:rsidRPr="00F62404" w:rsidRDefault="00521E03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F6240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первом классе 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 различать слово и предложение; вычленять слова из пред​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ложений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 вычленять звуки из слова;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различать гласные и согласные звуки (в том числе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разли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ча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ть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в слове согласный звук [й’] и гласный звук [и]);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 различать ударные и безударные гласные звуки;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 различать согласные звуки: мягкие и твёрдые, звонкие и глухие (вне слова и в слове);</w:t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различать понятия «звук» и «буква»;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определять колич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ество слогов в слове; делить слова на слоги (простые случаи: слова без стечения согласных); определять в слове ударный слог;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обозначать на письме мягкость согласных звуков буквами </w:t>
      </w:r>
      <w:r w:rsidRPr="00F6240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F6240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ё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F6240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ю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F6240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я 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и буквой </w:t>
      </w:r>
      <w:r w:rsidRPr="00F6240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ь 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в конце слова;</w:t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 правильно называть буквы рус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ского алфавита;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использо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вать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знание последовательности букв русского алфавита для упорядочения небольшого списка слов;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писать аккуратным разборчивым почерком без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искаже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ний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прописные и строчные буквы, соединения букв, слова;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 применять изученны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е правила правописания: раздельное написание слов в предложении; знаки препинания в конце пред​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ложения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: точка, вопросительный и восклицательный знаки; прописная буква в начале предложения и в именах собственных (имена, фамилии, клички животных); перенос сл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ов по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сло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​гам (простые случаи: слова из слогов типа «согласный + глас​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ный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»); гласные после шипящих в сочетаниях </w:t>
      </w:r>
      <w:proofErr w:type="spellStart"/>
      <w:r w:rsidRPr="00F6240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жи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F6240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ши 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(в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положе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нии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под ударением), </w:t>
      </w:r>
      <w:proofErr w:type="spellStart"/>
      <w:r w:rsidRPr="00F6240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ча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F6240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ща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F6240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чу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F6240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щу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; непроверяемые гласные и согласные (перечень слов в орфографическом словаре учебника);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правильно списывать (без пропусков и искажений букв) слова и предложения, тексты объёмом не более 25 слов;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 писать под диктовку (без пропусков и искажений букв) слова, предложения из  3—5  слов, тексты  объёмом  не  более 20 слов, правописание которы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х не расходится с произношением;</w:t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 находить и исправлять ошибки на изученные правила, описки;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 понимать прослушанный текст;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читать вслух и про себя (с пониманием) короткие тексты с соблюдением интонации и пауз в соответствии со знаками пре​пин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ания в конце предложения;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находить в тексте слова, значение которых требует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уточ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​нения;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 составлять предложение из набора форм слов;</w:t>
      </w:r>
      <w:r w:rsidRPr="00F62404">
        <w:rPr>
          <w:lang w:val="ru-RU"/>
        </w:rPr>
        <w:br/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 устно составлять текст из 3—5 предложений по сюжет​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ным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картинкам и наблюдениям;</w:t>
      </w:r>
      <w:r w:rsidRPr="00F62404">
        <w:rPr>
          <w:lang w:val="ru-RU"/>
        </w:rPr>
        <w:tab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—    использовать изученны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е понятия в процессе решения учебных задач.</w:t>
      </w:r>
    </w:p>
    <w:p w:rsidR="00675C2C" w:rsidRPr="00F62404" w:rsidRDefault="00675C2C">
      <w:pPr>
        <w:rPr>
          <w:lang w:val="ru-RU"/>
        </w:rPr>
        <w:sectPr w:rsidR="00675C2C" w:rsidRPr="00F62404">
          <w:pgSz w:w="11900" w:h="16840"/>
          <w:pgMar w:top="298" w:right="716" w:bottom="1440" w:left="666" w:header="720" w:footer="720" w:gutter="0"/>
          <w:cols w:space="720" w:equalWidth="0">
            <w:col w:w="10518" w:space="0"/>
          </w:cols>
          <w:docGrid w:linePitch="360"/>
        </w:sectPr>
      </w:pPr>
    </w:p>
    <w:p w:rsidR="00675C2C" w:rsidRPr="00F62404" w:rsidRDefault="00675C2C">
      <w:pPr>
        <w:autoSpaceDE w:val="0"/>
        <w:autoSpaceDN w:val="0"/>
        <w:spacing w:after="64" w:line="220" w:lineRule="exact"/>
        <w:rPr>
          <w:lang w:val="ru-RU"/>
        </w:rPr>
      </w:pPr>
    </w:p>
    <w:p w:rsidR="00675C2C" w:rsidRDefault="00521E03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632"/>
        <w:gridCol w:w="528"/>
        <w:gridCol w:w="1104"/>
        <w:gridCol w:w="1142"/>
        <w:gridCol w:w="864"/>
        <w:gridCol w:w="3302"/>
        <w:gridCol w:w="1080"/>
        <w:gridCol w:w="1382"/>
      </w:tblGrid>
      <w:tr w:rsidR="00675C2C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56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3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675C2C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C2C" w:rsidRDefault="00675C2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C2C" w:rsidRDefault="00675C2C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C2C" w:rsidRDefault="00675C2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C2C" w:rsidRDefault="00675C2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C2C" w:rsidRDefault="00675C2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C2C" w:rsidRDefault="00675C2C"/>
        </w:tc>
      </w:tr>
      <w:tr w:rsidR="00675C2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ОБУЧЕНИЕ ГРАМОТЕ</w:t>
            </w:r>
          </w:p>
        </w:tc>
      </w:tr>
      <w:tr w:rsidR="00675C2C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1.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  <w:tr w:rsidR="00675C2C" w:rsidRPr="00F62404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Составление небольших рассказов повествовательного характера по серии сюжетных картинок, </w:t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материалам собственных игр, занятий, наблюдений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02.09.2022 06.09.2022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серией сюжетных картинок,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выстроенных в 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​вильной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последовательности: анализ изображённых 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собы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тий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обсуждение сюжета, составление устного рассказа с опорой на картинк</w:t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675C2C">
        <w:trPr>
          <w:trHeight w:hRule="exact" w:val="348"/>
        </w:trPr>
        <w:tc>
          <w:tcPr>
            <w:tcW w:w="6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8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675C2C"/>
        </w:tc>
      </w:tr>
      <w:tr w:rsidR="00675C2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Фонетика</w:t>
            </w:r>
          </w:p>
        </w:tc>
      </w:tr>
      <w:tr w:rsidR="00675C2C" w:rsidRPr="00F62404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Звуки речи. Интонационное выделение звука в слове. Определение частотного </w:t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звука в стихотворении. Называние слов с заданным звуком. Дифференциация близких по акустико-артикуляционным признакам звуков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07.09.2022 13.09.2022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группировка слов по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первому звуку(по последнему звуку), по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наличию близких в акустико-артикуляционном отношении звуков ([н] — [м], [р] — [л], [с] —[ш] и др.);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675C2C" w:rsidRPr="00F62404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Установление последовательности звуков в слове и количества звуков.</w:t>
            </w:r>
          </w:p>
          <w:p w:rsidR="00675C2C" w:rsidRPr="00F62404" w:rsidRDefault="00521E03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14.09.2022 15.09.2022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Игра «Живые звуки»: мо</w:t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делирование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звукового состава слова в игровых ситуациях;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675C2C" w:rsidRPr="00F62404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Особенность гласных звуков. Особенность согласных звуков. Различение </w:t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гласных и согласных звуков. Определение места ударения. Различение гласных ударных и безударных. Ударный слог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16.09.2022 30.09.2022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«Чем гласные звуки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отличаются по произношению от согласных </w:t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звуков?»; как результат участия в диалоге: различение гласных и согласных звуков по отсутствию/наличию преграды;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675C2C" w:rsidRPr="00F62404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45" w:lineRule="auto"/>
              <w:ind w:left="72" w:right="288"/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Твёрдость и мягкость согласных звуков как смыслоразличительная</w:t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функция.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Различение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твёрдых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мягких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согласных звуков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03.10.2022 05.10.2022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«Чем твёрдые согласные звуки отличаются от мягких согласных звуков?»;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675C2C" w:rsidRPr="00F62404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47" w:lineRule="auto"/>
              <w:ind w:left="72" w:right="576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Дифференциация парных по твёрдости — мягкости согласных звуков. Дифференциация парных по звонкости — глухости звуков (без введения терминов «звонкость», «глухость»)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06.10.2022 10.10.2022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«Назови братца» (парный по твёрдости — </w:t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мягкости звук);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675C2C" w:rsidRPr="00F62404">
        <w:trPr>
          <w:trHeight w:hRule="exact" w:val="10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Слог как минимальная произносительная единица. Слогообразующая функция гласных звуков. Определение количества слогов в слове.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Деление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слоги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(простые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однозначные случаи)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11.10.2022 13.10.2022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группах: нахождение и исправление ошибок, допущенных при делении слов на слоги, в определении ударного звука;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</w:tbl>
    <w:p w:rsidR="00675C2C" w:rsidRPr="00F62404" w:rsidRDefault="00675C2C">
      <w:pPr>
        <w:autoSpaceDE w:val="0"/>
        <w:autoSpaceDN w:val="0"/>
        <w:spacing w:after="0" w:line="14" w:lineRule="exact"/>
        <w:rPr>
          <w:lang w:val="ru-RU"/>
        </w:rPr>
      </w:pPr>
    </w:p>
    <w:p w:rsidR="00675C2C" w:rsidRPr="00F62404" w:rsidRDefault="00675C2C">
      <w:pPr>
        <w:rPr>
          <w:lang w:val="ru-RU"/>
        </w:rPr>
        <w:sectPr w:rsidR="00675C2C" w:rsidRPr="00F62404">
          <w:pgSz w:w="16840" w:h="11900"/>
          <w:pgMar w:top="282" w:right="640" w:bottom="35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75C2C" w:rsidRPr="00F62404" w:rsidRDefault="00675C2C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632"/>
        <w:gridCol w:w="528"/>
        <w:gridCol w:w="1104"/>
        <w:gridCol w:w="1142"/>
        <w:gridCol w:w="864"/>
        <w:gridCol w:w="3302"/>
        <w:gridCol w:w="1080"/>
        <w:gridCol w:w="1382"/>
      </w:tblGrid>
      <w:tr w:rsidR="00675C2C">
        <w:trPr>
          <w:trHeight w:hRule="exact" w:val="348"/>
        </w:trPr>
        <w:tc>
          <w:tcPr>
            <w:tcW w:w="6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</w:t>
            </w:r>
          </w:p>
        </w:tc>
        <w:tc>
          <w:tcPr>
            <w:tcW w:w="88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675C2C"/>
        </w:tc>
      </w:tr>
      <w:tr w:rsidR="00675C2C" w:rsidRPr="00F6240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3.</w:t>
            </w:r>
            <w:r w:rsidRPr="00F6240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Письмо. Орфография и пунктуация</w:t>
            </w:r>
          </w:p>
        </w:tc>
      </w:tr>
      <w:tr w:rsidR="00675C2C" w:rsidRPr="00F62404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50" w:lineRule="auto"/>
              <w:ind w:left="72" w:right="144"/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Развитие мелкой моторики пальцев и движения руки. Развитие умения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ориентироваться на пространстве листа в тетради и на пространстве классной доски.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Усвоение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гигиенических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требований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которые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необходимо соблюдать во время письма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14.10.2022 19.10.2022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Моделирование (из пластилина, из проволоки) букв;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675C2C" w:rsidRPr="00F62404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50" w:lineRule="auto"/>
              <w:ind w:left="72"/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начертаний письменных заглавных и строчных букв. Создание единства звука, зрительного образа обозначающего его буквы и двигательного образа этой буквы.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Овладение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начертанием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прописных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строчных букв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20.10.2022 22.11.2022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«Назови букву»,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направленное на различение букв, имеющих оптическое и кинетическое сходство;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</w:t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асс</w:t>
            </w:r>
          </w:p>
        </w:tc>
      </w:tr>
      <w:tr w:rsidR="00675C2C" w:rsidRPr="00F62404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45" w:lineRule="auto"/>
              <w:ind w:left="72" w:right="576"/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Письмо букв, буквосочетаний, слогов, слов, предложений с соблюдением гигиенических норм.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Овладение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разборчивым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аккуратным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письмом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23.11.2022 06.12.2022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«Назови букву»,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направленное на различение букв, имеющих оптическое</w:t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кинетическое сходство;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675C2C" w:rsidRPr="00F62404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Письмо под диктовку слов и предложений, написание которых не расходится с их произношением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07.12.2022 14.12.2022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под диктовку слов и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предложений, состоящих из трёх — пяти слов со звуками в сильной позиции;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675C2C" w:rsidRPr="00F62404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Усвоение приёмов последовательности правильного списывания </w:t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текста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15.12.2022 21.12.2022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списывание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слов/предложений в соответствии с заданным алгоритмом, контролирование этапов своей работы;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675C2C" w:rsidRPr="00F62404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Понимание функции небуквенных графических средств: пробела между словами, знака переноса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22.12.2022 28.12.2022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«Назови букву»,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направленное на различение букв, имеющих оптическое и кинетическое сходство;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675C2C" w:rsidRPr="00F62404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раздельное написание слов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11.01.2023 16.01.2023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Комментированная запись предложений с обязательным объяснением случаев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употребления заглавной буквы;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675C2C" w:rsidRPr="00F62404">
        <w:trPr>
          <w:trHeight w:hRule="exact" w:val="11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правилами правописания и их применением: обозначение гласных после шипящих в сочетаниях 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ши (в положении под ударением)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17.01.2023 23.01.2023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предложения,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составленного из набора слов, с правильным оформлением начала и конца 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ния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с соблюдением пробелов между словами;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675C2C" w:rsidRPr="00F62404">
        <w:trPr>
          <w:trHeight w:hRule="exact" w:val="10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3.9.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правилами правописания и их применением: </w:t>
            </w:r>
            <w:proofErr w:type="spellStart"/>
            <w:r w:rsidRPr="00F6240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ча</w:t>
            </w:r>
            <w:proofErr w:type="spellEnd"/>
            <w:r w:rsidRPr="00F6240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, ща, чу, </w:t>
            </w:r>
            <w:proofErr w:type="spellStart"/>
            <w:r w:rsidRPr="00F6240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щу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24.01.2023 31.01.2023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Игра «Кто больше»: подбор и запись имён собственных на заданную букву;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</w:tbl>
    <w:p w:rsidR="00675C2C" w:rsidRPr="00F62404" w:rsidRDefault="00675C2C">
      <w:pPr>
        <w:autoSpaceDE w:val="0"/>
        <w:autoSpaceDN w:val="0"/>
        <w:spacing w:after="0" w:line="14" w:lineRule="exact"/>
        <w:rPr>
          <w:lang w:val="ru-RU"/>
        </w:rPr>
      </w:pPr>
    </w:p>
    <w:p w:rsidR="00675C2C" w:rsidRPr="00F62404" w:rsidRDefault="00675C2C">
      <w:pPr>
        <w:rPr>
          <w:lang w:val="ru-RU"/>
        </w:rPr>
        <w:sectPr w:rsidR="00675C2C" w:rsidRPr="00F62404">
          <w:pgSz w:w="16840" w:h="11900"/>
          <w:pgMar w:top="284" w:right="640" w:bottom="280" w:left="666" w:header="720" w:footer="720" w:gutter="0"/>
          <w:cols w:space="720" w:equalWidth="0">
            <w:col w:w="15534" w:space="0"/>
          </w:cols>
          <w:docGrid w:linePitch="360"/>
        </w:sect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632"/>
        <w:gridCol w:w="528"/>
        <w:gridCol w:w="1104"/>
        <w:gridCol w:w="1142"/>
        <w:gridCol w:w="864"/>
        <w:gridCol w:w="3302"/>
        <w:gridCol w:w="1080"/>
        <w:gridCol w:w="1382"/>
      </w:tblGrid>
      <w:tr w:rsidR="00675C2C" w:rsidRPr="00F62404">
        <w:trPr>
          <w:trHeight w:hRule="exact" w:val="1122"/>
        </w:trPr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675C2C">
            <w:pPr>
              <w:rPr>
                <w:lang w:val="ru-RU"/>
              </w:rPr>
            </w:pPr>
          </w:p>
        </w:tc>
        <w:tc>
          <w:tcPr>
            <w:tcW w:w="5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675C2C">
            <w:pPr>
              <w:rPr>
                <w:lang w:val="ru-RU"/>
              </w:rPr>
            </w:pP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675C2C">
            <w:pPr>
              <w:rPr>
                <w:lang w:val="ru-RU"/>
              </w:rPr>
            </w:pP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675C2C">
            <w:pPr>
              <w:rPr>
                <w:lang w:val="ru-RU"/>
              </w:rPr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675C2C">
            <w:pPr>
              <w:rPr>
                <w:lang w:val="ru-RU"/>
              </w:rPr>
            </w:pPr>
          </w:p>
        </w:tc>
        <w:tc>
          <w:tcPr>
            <w:tcW w:w="8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675C2C">
            <w:pPr>
              <w:rPr>
                <w:lang w:val="ru-RU"/>
              </w:rPr>
            </w:pPr>
          </w:p>
        </w:tc>
        <w:tc>
          <w:tcPr>
            <w:tcW w:w="3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675C2C">
            <w:pPr>
              <w:rPr>
                <w:lang w:val="ru-RU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675C2C">
            <w:pPr>
              <w:rPr>
                <w:lang w:val="ru-RU"/>
              </w:rPr>
            </w:pPr>
          </w:p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675C2C">
            <w:pPr>
              <w:rPr>
                <w:lang w:val="ru-RU"/>
              </w:rPr>
            </w:pPr>
          </w:p>
        </w:tc>
      </w:tr>
    </w:tbl>
    <w:p w:rsidR="00675C2C" w:rsidRPr="00F62404" w:rsidRDefault="00675C2C">
      <w:pPr>
        <w:autoSpaceDE w:val="0"/>
        <w:autoSpaceDN w:val="0"/>
        <w:spacing w:after="0" w:line="1108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632"/>
        <w:gridCol w:w="528"/>
        <w:gridCol w:w="1104"/>
        <w:gridCol w:w="1142"/>
        <w:gridCol w:w="864"/>
        <w:gridCol w:w="3302"/>
        <w:gridCol w:w="1080"/>
        <w:gridCol w:w="1382"/>
      </w:tblGrid>
      <w:tr w:rsidR="00675C2C" w:rsidRPr="00F62404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3.10.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45" w:lineRule="auto"/>
              <w:ind w:right="288"/>
              <w:jc w:val="center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прописная буква в начале предложения, в именах собственных (имена людей, клички животных)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01.02.2023 07.02.2023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Комментированная запись предложений с обязательным объяснением случаев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употребления заглавной буквы;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675C2C" w:rsidRPr="00F62404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3.11.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перенос слов по слогам без стечения согласных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08.02.2023 09.02.2023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работа: списывание и запись под диктовку с применением изученных правил;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675C2C" w:rsidRPr="00F62404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3.12.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знаки препинания в конце предложения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10.02.2023 13.02.2023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Комментированная запись предложений с обязательным объяснением случаев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употребления заглавной </w:t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буквы;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675C2C">
        <w:trPr>
          <w:trHeight w:hRule="exact" w:val="348"/>
        </w:trPr>
        <w:tc>
          <w:tcPr>
            <w:tcW w:w="6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70</w:t>
            </w:r>
          </w:p>
        </w:tc>
        <w:tc>
          <w:tcPr>
            <w:tcW w:w="88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675C2C"/>
        </w:tc>
      </w:tr>
      <w:tr w:rsidR="00675C2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СИСТЕМАТИЧЕСКИЙ КУРС</w:t>
            </w:r>
          </w:p>
        </w:tc>
      </w:tr>
      <w:tr w:rsidR="00675C2C" w:rsidRPr="00F62404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1.</w:t>
            </w:r>
            <w:r w:rsidRPr="00F6240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Общие сведения о языке</w:t>
            </w:r>
          </w:p>
        </w:tc>
      </w:tr>
      <w:tr w:rsidR="00675C2C" w:rsidRPr="00F62404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6" w:after="0" w:line="245" w:lineRule="auto"/>
              <w:ind w:left="72" w:right="18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Язык как основное средство человеческого общения. Осознание целей и ситуаций общения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14.02.2023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 учителя на тему «Язык — средство общения людей»;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675C2C">
        <w:trPr>
          <w:trHeight w:hRule="exact" w:val="348"/>
        </w:trPr>
        <w:tc>
          <w:tcPr>
            <w:tcW w:w="6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675C2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675C2C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675C2C"/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675C2C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675C2C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675C2C"/>
        </w:tc>
      </w:tr>
      <w:tr w:rsidR="00675C2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Фонетика</w:t>
            </w:r>
          </w:p>
        </w:tc>
      </w:tr>
      <w:tr w:rsidR="00675C2C" w:rsidRPr="00F62404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47" w:lineRule="auto"/>
              <w:ind w:left="72" w:right="576"/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Звуки речи. Гласные и согласные звуки, их различение. Ударение в слове. Гласные ударные и безударные.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Твёрдые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мягкие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согласные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звуки, их различение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15.02.2023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«Объясняем особенности гласных и 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соглас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ных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звуков»;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675C2C" w:rsidRPr="00F62404">
        <w:trPr>
          <w:trHeight w:hRule="exact" w:val="11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45" w:lineRule="auto"/>
              <w:ind w:left="72"/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Звонкие и глухие согласные звуки, их различение. Согласный звук</w:t>
            </w:r>
            <w:r w:rsidRPr="00F6240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 [й’]</w:t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гласный звук </w:t>
            </w:r>
            <w:r w:rsidRPr="00F6240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[и]</w:t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Шипящие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</w:rPr>
              <w:t>[ж], [ш], [ч’], [щ’]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16.02.2023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«Объясняем особенности гласных и 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соглас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ных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звуков»;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675C2C" w:rsidRPr="00F62404">
        <w:trPr>
          <w:trHeight w:hRule="exact" w:val="10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2.3.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Слог. Определение количества слогов в слове. Ударный слог. Деление слов на слоги (простые случаи, без стечения согласных)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17.02.2023 27.02.2023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«Объясняем особенности гласных и 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соглас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ных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звуков»;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</w:tbl>
    <w:p w:rsidR="00675C2C" w:rsidRPr="00F62404" w:rsidRDefault="00675C2C">
      <w:pPr>
        <w:autoSpaceDE w:val="0"/>
        <w:autoSpaceDN w:val="0"/>
        <w:spacing w:after="0" w:line="14" w:lineRule="exact"/>
        <w:rPr>
          <w:lang w:val="ru-RU"/>
        </w:rPr>
      </w:pPr>
    </w:p>
    <w:p w:rsidR="00675C2C" w:rsidRPr="00F62404" w:rsidRDefault="00675C2C">
      <w:pPr>
        <w:autoSpaceDE w:val="0"/>
        <w:autoSpaceDN w:val="0"/>
        <w:spacing w:after="0" w:line="14" w:lineRule="exact"/>
        <w:rPr>
          <w:lang w:val="ru-RU"/>
        </w:rPr>
      </w:pPr>
    </w:p>
    <w:p w:rsidR="00675C2C" w:rsidRPr="00F62404" w:rsidRDefault="00675C2C">
      <w:pPr>
        <w:rPr>
          <w:lang w:val="ru-RU"/>
        </w:rPr>
        <w:sectPr w:rsidR="00675C2C" w:rsidRPr="00F62404">
          <w:pgSz w:w="16840" w:h="11900"/>
          <w:pgMar w:top="0" w:right="640" w:bottom="29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75C2C" w:rsidRPr="00F62404" w:rsidRDefault="00675C2C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632"/>
        <w:gridCol w:w="528"/>
        <w:gridCol w:w="1104"/>
        <w:gridCol w:w="1142"/>
        <w:gridCol w:w="864"/>
        <w:gridCol w:w="3302"/>
        <w:gridCol w:w="1080"/>
        <w:gridCol w:w="1382"/>
      </w:tblGrid>
      <w:tr w:rsidR="00675C2C">
        <w:trPr>
          <w:trHeight w:hRule="exact" w:val="348"/>
        </w:trPr>
        <w:tc>
          <w:tcPr>
            <w:tcW w:w="6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8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675C2C"/>
        </w:tc>
      </w:tr>
      <w:tr w:rsidR="00675C2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Графика</w:t>
            </w:r>
          </w:p>
        </w:tc>
      </w:tr>
      <w:tr w:rsidR="00675C2C" w:rsidRPr="00F62404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 и буква. Различение звуков и букв. Обозначение на письме твёрдости согласных звуков буквами </w:t>
            </w:r>
            <w:r w:rsidRPr="00F6240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а, о, у, ы, э</w:t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слова с буквой </w:t>
            </w:r>
            <w:r w:rsidRPr="00F6240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э</w:t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Обозначение на письме мягкости согласных звуков буквами </w:t>
            </w:r>
            <w:r w:rsidRPr="00F6240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е, ё, ю, я, и</w:t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Функции букв </w:t>
            </w:r>
            <w:r w:rsidRPr="00F6240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е, ё, ю, я</w:t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Мягкий</w:t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знак как показатель мягкости предшествующего согласного звука в конце слова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28.02.2023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«Сравниваем звуковой и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буквенный состав слов», в ходе диалога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формулируются выводы о возможных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соотношениях звукового и буквенного состава слов;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675C2C" w:rsidRPr="00F62404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Установление соотношения звукового и буквенного состава слова в словах типа стол, конь.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01.03.2023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6" w:after="0" w:line="250" w:lineRule="auto"/>
              <w:ind w:left="72" w:right="84"/>
              <w:jc w:val="both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определение количества слогов в </w:t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слове, 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нение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основания для деления слов на слоги;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675C2C" w:rsidRPr="00F62404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небуквенных графических средств: пробела между словами, знака переноса.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02.03.2023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6" w:after="0" w:line="250" w:lineRule="auto"/>
              <w:ind w:left="72" w:right="84"/>
              <w:jc w:val="both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определение количества слогов в слове, 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нение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основания для деления слов на слоги;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675C2C" w:rsidRPr="00F62404">
        <w:trPr>
          <w:trHeight w:hRule="exact" w:val="12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45" w:lineRule="auto"/>
              <w:ind w:left="72" w:right="432"/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Русский алфавит: правильное название букв, знание их последовательности.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Использование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алфавита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упорядочения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списка слов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03.03.2023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нахождение в тексте слов с заданными характеристиками звукового и слогового состава слова;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675C2C">
        <w:trPr>
          <w:trHeight w:hRule="exact" w:val="348"/>
        </w:trPr>
        <w:tc>
          <w:tcPr>
            <w:tcW w:w="6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8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675C2C"/>
        </w:tc>
      </w:tr>
      <w:tr w:rsidR="00675C2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Лексика и морфология</w:t>
            </w:r>
          </w:p>
        </w:tc>
      </w:tr>
      <w:tr w:rsidR="00675C2C" w:rsidRPr="00F62404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Слово как единица языка (ознакомление).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06.03.2023 10.03.2023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«На какие вопросы могут отвечать слова?»;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"Русский язык" 1 </w:t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</w:t>
            </w:r>
          </w:p>
        </w:tc>
      </w:tr>
      <w:tr w:rsidR="00675C2C" w:rsidRPr="00F62404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45" w:lineRule="auto"/>
              <w:ind w:left="72" w:right="86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Слово как название предмета, признака предмета, действия предмета (ознакомление).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13.03.2023 17.03.2023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Наблюдение за словами, отвечающими на вопросы «что делать?», «что сделать?»;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675C2C" w:rsidRPr="00F62404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Выявление слов, значение которых требует уточнения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04.04.2023 07.04.2023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нахождение в тексте слов по заданному основанию, например слов,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отвечающих на вопрос «что делает?»;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675C2C">
        <w:trPr>
          <w:trHeight w:hRule="exact" w:val="348"/>
        </w:trPr>
        <w:tc>
          <w:tcPr>
            <w:tcW w:w="6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88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675C2C"/>
        </w:tc>
      </w:tr>
      <w:tr w:rsidR="00675C2C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5.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Синтаксис</w:t>
            </w:r>
          </w:p>
        </w:tc>
      </w:tr>
    </w:tbl>
    <w:p w:rsidR="00675C2C" w:rsidRDefault="00675C2C">
      <w:pPr>
        <w:autoSpaceDE w:val="0"/>
        <w:autoSpaceDN w:val="0"/>
        <w:spacing w:after="0" w:line="14" w:lineRule="exact"/>
      </w:pPr>
    </w:p>
    <w:p w:rsidR="00675C2C" w:rsidRDefault="00675C2C">
      <w:pPr>
        <w:sectPr w:rsidR="00675C2C">
          <w:pgSz w:w="16840" w:h="11900"/>
          <w:pgMar w:top="284" w:right="640" w:bottom="62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75C2C" w:rsidRDefault="00675C2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632"/>
        <w:gridCol w:w="528"/>
        <w:gridCol w:w="1104"/>
        <w:gridCol w:w="1142"/>
        <w:gridCol w:w="864"/>
        <w:gridCol w:w="3302"/>
        <w:gridCol w:w="1080"/>
        <w:gridCol w:w="1382"/>
      </w:tblGrid>
      <w:tr w:rsidR="00675C2C" w:rsidRPr="00F62404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Предложение как единица языка (ознакомление). Слово, предложение </w:t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(наблюдение над сходством и различием).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10.04.2023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со схемой предложения: умение читать схему 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жения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преобразовывать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информацию, полученную из схемы: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предложения, соответствующие схеме, с учётом знаков препинания в конце </w:t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схемы;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675C2C" w:rsidRPr="00F62404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Установление связи слов в предложении при помощи смысловых вопросов.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11.04.2023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со схемой предложения: умение читать схему 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жения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преобразовывать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информацию, полученную из схемы: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составлять предложения, соответствующие схеме, с учётом знаков препинания в конце схемы;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675C2C" w:rsidRPr="00F62404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Восстановление деформированных предложений.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12.04.2023 13.04.2023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сюжетными картинками и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небольшим текстом: выбор фрагментов текста, которые могут быть подписями под каждой из картинок;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675C2C" w:rsidRPr="00F62404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Составление </w:t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предложений из набора форм слов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14.04.2023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деление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деформированного текста на предложения, корректировка оформления предложений,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списывание с учётом правильного оформления 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ний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675C2C">
        <w:trPr>
          <w:trHeight w:hRule="exact" w:val="350"/>
        </w:trPr>
        <w:tc>
          <w:tcPr>
            <w:tcW w:w="6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8874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675C2C"/>
        </w:tc>
      </w:tr>
      <w:tr w:rsidR="00675C2C">
        <w:trPr>
          <w:trHeight w:hRule="exact" w:val="348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Орфография и пунктуация</w:t>
            </w:r>
          </w:p>
        </w:tc>
      </w:tr>
      <w:tr w:rsidR="00675C2C" w:rsidRPr="00F62404">
        <w:trPr>
          <w:trHeight w:hRule="exact" w:val="246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Ознакомление с правилами правописания и их применение: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раздельное написание слов в предложении;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прописная буква в начале предложения и в именах собственных: в именах и фамилиях людей, кличках животных;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перенос слов (без учёта морфемного членения слова);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гласные после шипящих в сочетаниях </w:t>
            </w:r>
            <w:proofErr w:type="spellStart"/>
            <w:r w:rsidRPr="00F6240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жи</w:t>
            </w:r>
            <w:proofErr w:type="spellEnd"/>
            <w:r w:rsidRPr="00F6240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, ши</w:t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(в положении под ударением), </w:t>
            </w:r>
            <w:proofErr w:type="spellStart"/>
            <w:r w:rsidRPr="00F6240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ча</w:t>
            </w:r>
            <w:proofErr w:type="spellEnd"/>
            <w:r w:rsidRPr="00F6240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, ща, чу, </w:t>
            </w:r>
            <w:proofErr w:type="spellStart"/>
            <w:r w:rsidRPr="00F6240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щу</w:t>
            </w:r>
            <w:proofErr w:type="spellEnd"/>
            <w:r w:rsidRPr="00F6240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;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соч</w:t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етания </w:t>
            </w:r>
            <w:proofErr w:type="spellStart"/>
            <w:r w:rsidRPr="00F6240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чк</w:t>
            </w:r>
            <w:proofErr w:type="spellEnd"/>
            <w:r w:rsidRPr="00F6240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F6240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чн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слова с непроверяемыми гласными и согласными (перечень слов в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орфографическом словаре учебника);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знаки препинания в конце предложения: точка, вопросительный и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восклицательный знаки.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17.04.2023 28.04.2023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6" w:after="0" w:line="250" w:lineRule="auto"/>
              <w:ind w:left="72" w:right="86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запись предл</w:t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ожений, включающих 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собствен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ные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имена существительные;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675C2C" w:rsidRPr="00F62404">
        <w:trPr>
          <w:trHeight w:hRule="exact" w:val="12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Усвоение алгоритма списывания текста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04.05.2023 11.05.2023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выявление места в слове, где можно допустить ошибку;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675C2C">
        <w:trPr>
          <w:trHeight w:hRule="exact" w:val="348"/>
        </w:trPr>
        <w:tc>
          <w:tcPr>
            <w:tcW w:w="6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88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675C2C"/>
        </w:tc>
      </w:tr>
      <w:tr w:rsidR="00675C2C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7.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</w:tbl>
    <w:p w:rsidR="00675C2C" w:rsidRDefault="00675C2C">
      <w:pPr>
        <w:autoSpaceDE w:val="0"/>
        <w:autoSpaceDN w:val="0"/>
        <w:spacing w:after="0" w:line="14" w:lineRule="exact"/>
      </w:pPr>
    </w:p>
    <w:p w:rsidR="00675C2C" w:rsidRDefault="00675C2C">
      <w:pPr>
        <w:sectPr w:rsidR="00675C2C">
          <w:pgSz w:w="16840" w:h="11900"/>
          <w:pgMar w:top="284" w:right="640" w:bottom="68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75C2C" w:rsidRDefault="00675C2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632"/>
        <w:gridCol w:w="528"/>
        <w:gridCol w:w="1104"/>
        <w:gridCol w:w="1142"/>
        <w:gridCol w:w="864"/>
        <w:gridCol w:w="3302"/>
        <w:gridCol w:w="1080"/>
        <w:gridCol w:w="1382"/>
      </w:tblGrid>
      <w:tr w:rsidR="00675C2C" w:rsidRPr="00F62404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12.05.2023 15.05.2023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диалог, в ходе которого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обсуждаются ситуации общения, в которых </w:t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выражается просьба, обосновывается выбор слов речевого этикета, соответствующих ситуации выражения просьбы;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675C2C" w:rsidRPr="00F62404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Текст как единица речи (ознакомление).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16.05.2023 17.05.2023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речевой ситуации,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содержащей извинение, анализ данной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ситуации, выбор адекватных средств 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выраже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r w:rsidRPr="00F62404">
              <w:rPr>
                <w:rFonts w:ascii="DejaVu Serif" w:eastAsia="DejaVu Serif" w:hAnsi="DejaVu Serif"/>
                <w:color w:val="000000"/>
                <w:w w:val="97"/>
                <w:sz w:val="16"/>
                <w:lang w:val="ru-RU"/>
              </w:rPr>
              <w:t>‐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ния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извинения;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675C2C" w:rsidRPr="00F62404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Осознание ситуации общения: с какой целью, с </w:t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кем и где происходит общение.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18.05.2023 19.05.2023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рисунками, на которых изображены разные 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ситуа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ции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общения (приветствие,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прощание, извинение, 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благодар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ность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обращение с просьбой), устное обсуждение этих ситуаций, выбор соответствующих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каждой ситуации слов речевого этикета;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675C2C" w:rsidRPr="00F62404">
        <w:trPr>
          <w:trHeight w:hRule="exact" w:val="118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45" w:lineRule="auto"/>
              <w:ind w:left="72" w:right="115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Ситуации устного общения (чтение диалогов по ролям, просмотр видеоматериалов, прослушивание аудиозаписи).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22.05.2023 23.05.2023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диалог, в ходе которого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обсуждаются ситуации общения, в которых выражается просьба, обосновывается выбор слов речевого этикета, соответствующих ситуации выражения просьбы;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675C2C" w:rsidRPr="00F62404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7.5.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Овладение нормами речевого этикета в ситуациях учебного и бытового общения (приветствие, прощание, извинение, благодарность, обращение с просьбой)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24.05.2023 25.05.2023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</w:t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выбор из 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женного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набора этикетных слов, соответствующих заданным ситуациям общения;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675C2C">
        <w:trPr>
          <w:trHeight w:hRule="exact" w:val="348"/>
        </w:trPr>
        <w:tc>
          <w:tcPr>
            <w:tcW w:w="6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88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675C2C"/>
        </w:tc>
      </w:tr>
      <w:tr w:rsidR="00675C2C">
        <w:trPr>
          <w:trHeight w:hRule="exact" w:val="348"/>
        </w:trPr>
        <w:tc>
          <w:tcPr>
            <w:tcW w:w="6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88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675C2C"/>
        </w:tc>
      </w:tr>
      <w:tr w:rsidR="00675C2C">
        <w:trPr>
          <w:trHeight w:hRule="exact" w:val="328"/>
        </w:trPr>
        <w:tc>
          <w:tcPr>
            <w:tcW w:w="6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</w:t>
            </w:r>
          </w:p>
        </w:tc>
        <w:tc>
          <w:tcPr>
            <w:tcW w:w="6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675C2C"/>
        </w:tc>
      </w:tr>
    </w:tbl>
    <w:p w:rsidR="00675C2C" w:rsidRDefault="00675C2C">
      <w:pPr>
        <w:autoSpaceDE w:val="0"/>
        <w:autoSpaceDN w:val="0"/>
        <w:spacing w:after="0" w:line="14" w:lineRule="exact"/>
      </w:pPr>
    </w:p>
    <w:p w:rsidR="00675C2C" w:rsidRDefault="00675C2C">
      <w:pPr>
        <w:sectPr w:rsidR="00675C2C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75C2C" w:rsidRDefault="00675C2C">
      <w:pPr>
        <w:autoSpaceDE w:val="0"/>
        <w:autoSpaceDN w:val="0"/>
        <w:spacing w:after="78" w:line="220" w:lineRule="exact"/>
      </w:pPr>
    </w:p>
    <w:p w:rsidR="00675C2C" w:rsidRDefault="00521E03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675C2C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675C2C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C2C" w:rsidRDefault="00675C2C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C2C" w:rsidRDefault="00675C2C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практические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C2C" w:rsidRDefault="00675C2C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C2C" w:rsidRDefault="00675C2C"/>
        </w:tc>
      </w:tr>
      <w:tr w:rsidR="00675C2C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 с серией сюжетных картинок. Пропись.</w:t>
            </w:r>
          </w:p>
          <w:p w:rsidR="00675C2C" w:rsidRPr="00F62404" w:rsidRDefault="00521E03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Ориентировка на странице прописей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(устно) по 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собственым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наблюдениям, по сюжетным картинкам на разные темы.</w:t>
            </w:r>
          </w:p>
          <w:p w:rsidR="00675C2C" w:rsidRPr="00F62404" w:rsidRDefault="00521E03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алгоритма </w:t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действий на странице прописей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81" w:lineRule="auto"/>
              <w:ind w:left="72"/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(устно) по собственным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наблюдениям, по сюжетным картинкам на разные темы.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параллельных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линий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(устно) по собственным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наблюдениям, по сюжетным картинкам на разные темы.</w:t>
            </w:r>
          </w:p>
          <w:p w:rsidR="00675C2C" w:rsidRDefault="00521E03">
            <w:pPr>
              <w:autoSpaceDE w:val="0"/>
              <w:autoSpaceDN w:val="0"/>
              <w:spacing w:before="70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Горизонтальные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81" w:lineRule="auto"/>
              <w:ind w:left="72"/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(устно) по собственным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наблюдениям, по сюжетным картинкам на разные темы.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Наклонные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прямые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(устно) по собственным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наблюдениям, по сюжетным картинкам на разные темы.</w:t>
            </w:r>
          </w:p>
          <w:p w:rsidR="00675C2C" w:rsidRDefault="00521E03">
            <w:pPr>
              <w:autoSpaceDE w:val="0"/>
              <w:autoSpaceDN w:val="0"/>
              <w:spacing w:before="70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Наклонные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волнистые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675C2C" w:rsidRDefault="00675C2C">
      <w:pPr>
        <w:autoSpaceDE w:val="0"/>
        <w:autoSpaceDN w:val="0"/>
        <w:spacing w:after="0" w:line="14" w:lineRule="exact"/>
      </w:pPr>
    </w:p>
    <w:p w:rsidR="00675C2C" w:rsidRDefault="00675C2C">
      <w:pPr>
        <w:sectPr w:rsidR="00675C2C">
          <w:pgSz w:w="11900" w:h="16840"/>
          <w:pgMar w:top="298" w:right="650" w:bottom="9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75C2C" w:rsidRDefault="00675C2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675C2C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(устно) по собственным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наблюдениям, по сюжетным картинкам на разные темы.</w:t>
            </w:r>
          </w:p>
          <w:p w:rsidR="00675C2C" w:rsidRDefault="00521E03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полуовалов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75C2C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(устно) по собственным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наблюдениям, по сюжетным картинкам на разные темы.</w:t>
            </w:r>
          </w:p>
          <w:p w:rsidR="00675C2C" w:rsidRDefault="00521E03">
            <w:pPr>
              <w:autoSpaceDE w:val="0"/>
              <w:autoSpaceDN w:val="0"/>
              <w:spacing w:before="72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овалов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Выполнение графического задания при работе с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рисунками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Различение слова и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предложения. Линии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сложной конфигурации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right="864"/>
              <w:jc w:val="center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А, 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75C2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зрительного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образа строчной и заглавной букв А, 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75C2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зрительного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образа строчной и заглавной букв О, 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75C2C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100" w:after="0" w:line="271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Закрепление зрительного образа строчной и заглавной букв И, и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75C2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Дифференциация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зрительного образа букв ы-и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с изученными буквами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28.09.2022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675C2C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675C2C" w:rsidRDefault="00675C2C">
      <w:pPr>
        <w:autoSpaceDE w:val="0"/>
        <w:autoSpaceDN w:val="0"/>
        <w:spacing w:after="0" w:line="14" w:lineRule="exact"/>
      </w:pPr>
    </w:p>
    <w:p w:rsidR="00675C2C" w:rsidRDefault="00675C2C">
      <w:pPr>
        <w:sectPr w:rsidR="00675C2C">
          <w:pgSz w:w="11900" w:h="16840"/>
          <w:pgMar w:top="284" w:right="650" w:bottom="3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75C2C" w:rsidRDefault="00675C2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675C2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зрительного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образа строчной и заглавной букв У, 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Н, н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предложений с буквами Н, н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75C2C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С, с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06.10.2022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К, 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Т, 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Л, 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Р, 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75C2C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100" w:after="0" w:line="262" w:lineRule="auto"/>
              <w:ind w:left="72" w:right="1008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В, 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20.10.2022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Е,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675C2C" w:rsidRDefault="00675C2C">
      <w:pPr>
        <w:autoSpaceDE w:val="0"/>
        <w:autoSpaceDN w:val="0"/>
        <w:spacing w:after="0" w:line="14" w:lineRule="exact"/>
      </w:pPr>
    </w:p>
    <w:p w:rsidR="00675C2C" w:rsidRDefault="00675C2C">
      <w:pPr>
        <w:sectPr w:rsidR="00675C2C">
          <w:pgSz w:w="11900" w:h="16840"/>
          <w:pgMar w:top="284" w:right="650" w:bottom="5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75C2C" w:rsidRDefault="00675C2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П, п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М, 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З,з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З, з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75C2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Письмо слов и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С, с- З, з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Б, б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П, п - Б, б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Списывание слов,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изученными буквами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Д, д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16.11.2022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675C2C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Т, т - Д, д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Письмо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строчной буквы 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заглавной буквы 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Я, 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Дифференциция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букв а - я на письме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24.11.2022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675C2C" w:rsidRDefault="00675C2C">
      <w:pPr>
        <w:autoSpaceDE w:val="0"/>
        <w:autoSpaceDN w:val="0"/>
        <w:spacing w:after="0" w:line="14" w:lineRule="exact"/>
      </w:pPr>
    </w:p>
    <w:p w:rsidR="00675C2C" w:rsidRDefault="00675C2C">
      <w:pPr>
        <w:sectPr w:rsidR="00675C2C">
          <w:pgSz w:w="11900" w:h="16840"/>
          <w:pgMar w:top="284" w:right="650" w:bottom="3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75C2C" w:rsidRDefault="00675C2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Г, г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К, к - Г, г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предложений с буквами Ч, ч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Правописание cочетаний ча-чу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Письмо буквы ь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буквой 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буквы ь при письме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Ш, ш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Правописание сочетания ши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Ж, ж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Правописание сочетания жи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Правописание сочетаний жи-ши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Ё, ё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19.12.2022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675C2C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-чу, 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-ши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675C2C" w:rsidRDefault="00675C2C">
      <w:pPr>
        <w:autoSpaceDE w:val="0"/>
        <w:autoSpaceDN w:val="0"/>
        <w:spacing w:after="0" w:line="14" w:lineRule="exact"/>
      </w:pPr>
    </w:p>
    <w:p w:rsidR="00675C2C" w:rsidRDefault="00675C2C">
      <w:pPr>
        <w:sectPr w:rsidR="00675C2C">
          <w:pgSz w:w="11900" w:h="16840"/>
          <w:pgMar w:top="284" w:right="650" w:bottom="67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75C2C" w:rsidRDefault="00675C2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675C2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слов и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предложений с сочетаниями 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-чу, 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-ши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Письмо букв Й, й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Й, 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31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предложений с буквами 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Х,х</w:t>
            </w:r>
            <w:proofErr w:type="spellEnd"/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27.12.2022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написания слов и предложений с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изученными буквами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строчной буквы ю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заглавной буквы Ю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</w:t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Ю, ю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Дифференциация букв у - ю на письме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Ц, ц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Ц, ц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12.01.2023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75C2C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100" w:after="0" w:line="262" w:lineRule="auto"/>
              <w:ind w:right="1008"/>
              <w:jc w:val="center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Э, э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Э, э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Щ, щ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Дифференциация букв ц - ч -щ на письме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слов, предложений с буквами ц - ч - щ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20.01.2023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675C2C" w:rsidRDefault="00675C2C">
      <w:pPr>
        <w:autoSpaceDE w:val="0"/>
        <w:autoSpaceDN w:val="0"/>
        <w:spacing w:after="0" w:line="14" w:lineRule="exact"/>
      </w:pPr>
    </w:p>
    <w:p w:rsidR="00675C2C" w:rsidRDefault="00675C2C">
      <w:pPr>
        <w:sectPr w:rsidR="00675C2C">
          <w:pgSz w:w="11900" w:h="16840"/>
          <w:pgMar w:top="284" w:right="650" w:bottom="3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75C2C" w:rsidRDefault="00675C2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 ща, чу-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- ши, 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- ща, чу -</w:t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Ф, ф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Дифференциация букв в - ф на письме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буквы ъ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Дифференциация букв ь - ъ на письме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100. Написание слов, </w:t>
            </w:r>
            <w:r w:rsidRPr="00F62404">
              <w:rPr>
                <w:lang w:val="ru-RU"/>
              </w:rPr>
              <w:br/>
            </w:r>
            <w:r w:rsidRPr="00F62404">
              <w:rPr>
                <w:lang w:val="ru-RU"/>
              </w:rPr>
              <w:tab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ь, ъ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Закрепление написания всех </w:t>
            </w:r>
            <w:r w:rsidRPr="00F62404">
              <w:rPr>
                <w:lang w:val="ru-RU"/>
              </w:rPr>
              <w:tab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 русского алфавита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Преобразование печатного шрифта в письменный.</w:t>
            </w:r>
          </w:p>
          <w:p w:rsidR="00675C2C" w:rsidRDefault="00521E03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Списывание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71" w:lineRule="auto"/>
              <w:ind w:left="156" w:right="288" w:hanging="156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Упражнения по выработке каллиграфически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правильного письма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Письмо слов с сочетаниями </w:t>
            </w:r>
            <w:r w:rsidRPr="00F62404">
              <w:rPr>
                <w:lang w:val="ru-RU"/>
              </w:rPr>
              <w:tab/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07.02.2023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675C2C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tabs>
                <w:tab w:val="left" w:pos="576"/>
              </w:tabs>
              <w:autoSpaceDE w:val="0"/>
              <w:autoSpaceDN w:val="0"/>
              <w:spacing w:before="100" w:after="0" w:line="262" w:lineRule="auto"/>
              <w:ind w:right="86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105. Правописание слов с </w:t>
            </w:r>
            <w:r w:rsidRPr="00F62404">
              <w:rPr>
                <w:lang w:val="ru-RU"/>
              </w:rPr>
              <w:tab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буквами е, ё, ю, 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Дифференциация букв о - ё, у - ю, а - я, э - е на письме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107. Правописание заглавной буквы в словах и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предложениях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108.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Работа с деформированным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предложением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20.02.2023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675C2C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109. Работа с текстом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675C2C" w:rsidRDefault="00675C2C">
      <w:pPr>
        <w:autoSpaceDE w:val="0"/>
        <w:autoSpaceDN w:val="0"/>
        <w:spacing w:after="0" w:line="14" w:lineRule="exact"/>
      </w:pPr>
    </w:p>
    <w:p w:rsidR="00675C2C" w:rsidRDefault="00675C2C">
      <w:pPr>
        <w:sectPr w:rsidR="00675C2C">
          <w:pgSz w:w="11900" w:h="16840"/>
          <w:pgMar w:top="284" w:right="650" w:bottom="5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75C2C" w:rsidRDefault="00675C2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675C2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71" w:lineRule="auto"/>
              <w:ind w:left="156" w:hanging="156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Закрепление написания слов, предложений с изученными буквами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Наша речь. Её значение в </w:t>
            </w:r>
            <w:r w:rsidRPr="00F62404">
              <w:rPr>
                <w:lang w:val="ru-RU"/>
              </w:rPr>
              <w:tab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жизни людей. Язык и речь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 Текст и предложение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78" w:lineRule="auto"/>
              <w:ind w:left="156" w:right="288" w:hanging="156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Знаки препинания в конце предложения: точка, </w:t>
            </w:r>
            <w:r w:rsidRPr="00F62404">
              <w:rPr>
                <w:lang w:val="ru-RU"/>
              </w:rPr>
              <w:br/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вопосительный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восклицательный знаки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Диалог. Осознание ситуации общения: с какой целью, с кем и где происходит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71" w:lineRule="auto"/>
              <w:ind w:left="576" w:right="576" w:hanging="576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115. Речевой этикет: слова приветствия, прощания, извинения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81" w:lineRule="auto"/>
              <w:ind w:left="576" w:right="144" w:hanging="576"/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116. Слово, предложение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(наблюдение над сходством и различием).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Установление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предложении при помощи смысловых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вопросов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117.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Слово как 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единицп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языка и </w:t>
            </w:r>
            <w:r w:rsidRPr="00F62404">
              <w:rPr>
                <w:lang w:val="ru-RU"/>
              </w:rPr>
              <w:tab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речи (ознакомление)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Слово и слог. Деление слова на слоги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1502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119.</w:t>
            </w:r>
          </w:p>
        </w:tc>
        <w:tc>
          <w:tcPr>
            <w:tcW w:w="31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100" w:after="0"/>
              <w:ind w:left="576" w:hanging="576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119. Перенос слов (простые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случаи, без стечения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согласных, без учёта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морфемного членения слова)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09.03.2023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120. Слово как название </w:t>
            </w:r>
            <w:r w:rsidRPr="00F62404">
              <w:rPr>
                <w:lang w:val="ru-RU"/>
              </w:rPr>
              <w:br/>
            </w:r>
            <w:r w:rsidRPr="00F62404">
              <w:rPr>
                <w:lang w:val="ru-RU"/>
              </w:rPr>
              <w:tab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предмета </w:t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(ознакомление)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71" w:lineRule="auto"/>
              <w:ind w:left="576" w:right="576" w:hanging="576"/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121. Слова, отвечающие на вопросы "кто?", "что?"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ознакомление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Слово как название признака предмета (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ознакомелени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675C2C" w:rsidRDefault="00675C2C">
      <w:pPr>
        <w:autoSpaceDE w:val="0"/>
        <w:autoSpaceDN w:val="0"/>
        <w:spacing w:after="0" w:line="14" w:lineRule="exact"/>
      </w:pPr>
    </w:p>
    <w:p w:rsidR="00675C2C" w:rsidRDefault="00675C2C">
      <w:pPr>
        <w:sectPr w:rsidR="00675C2C">
          <w:pgSz w:w="11900" w:h="16840"/>
          <w:pgMar w:top="284" w:right="650" w:bottom="5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75C2C" w:rsidRDefault="00675C2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675C2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/>
              <w:ind w:left="576" w:right="144" w:hanging="576"/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123. Слова, отвечающие на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вопросы "какой?", "какая?", "какое?", "какие?" </w:t>
            </w:r>
            <w:r w:rsidRPr="00F6240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ознакомление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124. Речевая ситуация: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обсуждение интересов и преодоление конфликтов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Слово как название действия </w:t>
            </w:r>
            <w:r w:rsidRPr="00F62404">
              <w:rPr>
                <w:lang w:val="ru-RU"/>
              </w:rPr>
              <w:tab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предмета (ознакомление)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75C2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71" w:lineRule="auto"/>
              <w:ind w:left="576" w:right="144" w:hanging="576"/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126. Слова, отвечающие на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вопросы "что делать?", "что сделать?"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ознакомление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)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127.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Речевой этикет: ситуация </w:t>
            </w:r>
            <w:r w:rsidRPr="00F62404">
              <w:rPr>
                <w:lang w:val="ru-RU"/>
              </w:rPr>
              <w:br/>
            </w:r>
            <w:r w:rsidRPr="00F62404">
              <w:rPr>
                <w:lang w:val="ru-RU"/>
              </w:rPr>
              <w:tab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знакомства. Вежливые 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128.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128. Слово, его значение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129. Роль слова в речи.</w:t>
            </w:r>
          </w:p>
          <w:p w:rsidR="00675C2C" w:rsidRPr="00F62404" w:rsidRDefault="00521E03">
            <w:pPr>
              <w:autoSpaceDE w:val="0"/>
              <w:autoSpaceDN w:val="0"/>
              <w:spacing w:before="70" w:after="0" w:line="230" w:lineRule="auto"/>
              <w:jc w:val="center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Определение значения 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Выявление 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слов,значение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которых требует уточнения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131. Работа со словарём.</w:t>
            </w:r>
          </w:p>
          <w:p w:rsidR="00675C2C" w:rsidRPr="00F62404" w:rsidRDefault="00521E03">
            <w:pPr>
              <w:autoSpaceDE w:val="0"/>
              <w:autoSpaceDN w:val="0"/>
              <w:spacing w:before="70" w:after="0" w:line="262" w:lineRule="auto"/>
              <w:jc w:val="center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Уточнение значения слова с помощью толкового словаря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71" w:lineRule="auto"/>
              <w:ind w:left="576" w:right="288" w:hanging="576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132. Речевая ситуация: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интонации при общении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71" w:lineRule="auto"/>
              <w:ind w:left="576" w:right="1152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133. Восстановление деформированных предложений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134. Списывание текста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675C2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/>
              <w:ind w:left="576" w:right="576" w:hanging="576"/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135. Звуки речи. Гласные и согласные звуки, их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различение.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Ударение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слове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10.04.2023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675C2C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136. Гласные ударные и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безударные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11.04.2023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675C2C" w:rsidRDefault="00675C2C">
      <w:pPr>
        <w:autoSpaceDE w:val="0"/>
        <w:autoSpaceDN w:val="0"/>
        <w:spacing w:after="0" w:line="14" w:lineRule="exact"/>
      </w:pPr>
    </w:p>
    <w:p w:rsidR="00675C2C" w:rsidRDefault="00675C2C">
      <w:pPr>
        <w:sectPr w:rsidR="00675C2C">
          <w:pgSz w:w="11900" w:h="16840"/>
          <w:pgMar w:top="284" w:right="650" w:bottom="8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75C2C" w:rsidRDefault="00675C2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675C2C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137.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81" w:lineRule="auto"/>
              <w:ind w:left="576" w:hanging="576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137. Наблюдение над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единообразным написанием </w:t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буквы безударного гласного звука в одинаковой части (корне) однокоренных 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138.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/>
              <w:ind w:left="156" w:right="144" w:hanging="156"/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Написание непроверяемой буквы безударного гласного звука в словах.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орфографическим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словарём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675C2C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139.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100" w:after="0" w:line="271" w:lineRule="auto"/>
              <w:ind w:left="156" w:hanging="156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Твёрдые и мягкие согласные звуки и буквы их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обозначающие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Буквы е, ё, ю, я в слове.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141. Буква Ь как показатель </w:t>
            </w:r>
            <w:r w:rsidRPr="00F62404">
              <w:rPr>
                <w:lang w:val="ru-RU"/>
              </w:rPr>
              <w:br/>
            </w:r>
            <w:r w:rsidRPr="00F62404">
              <w:rPr>
                <w:lang w:val="ru-RU"/>
              </w:rPr>
              <w:tab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мягкости согласного звука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142.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71" w:lineRule="auto"/>
              <w:ind w:left="156" w:right="288" w:hanging="156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Согласные звуки и буквы, обозначающие согласные звуки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Звонкие и глухие согласные звуки, их различение.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Согласный звук [й`] и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гласный звук [и]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/>
              <w:ind w:left="576" w:right="288" w:hanging="576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144. Парные и непарные по глухости-звонкости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согласные звуки на конце слов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100" w:after="0" w:line="271" w:lineRule="auto"/>
              <w:ind w:left="156" w:hanging="156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Правописание слов с буквой парного по глухости-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звонкости на конце 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146. Речевая ситуация: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поздравление и вручение подарка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147.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Шипящие согласные звуки </w:t>
            </w:r>
            <w:r w:rsidRPr="00F62404">
              <w:rPr>
                <w:lang w:val="ru-RU"/>
              </w:rPr>
              <w:tab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[ж], [ш], [ч`], [щ`]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26.04.2023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148. Правило правописания </w:t>
            </w:r>
            <w:r w:rsidRPr="00F62404">
              <w:rPr>
                <w:lang w:val="ru-RU"/>
              </w:rPr>
              <w:tab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сочетания 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чк-чн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675C2C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71" w:lineRule="auto"/>
              <w:ind w:left="576" w:right="288" w:hanging="576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149. Орфоэпические нормы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произношения слов с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сочетаниями 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675C2C" w:rsidRDefault="00675C2C">
      <w:pPr>
        <w:autoSpaceDE w:val="0"/>
        <w:autoSpaceDN w:val="0"/>
        <w:spacing w:after="0" w:line="14" w:lineRule="exact"/>
      </w:pPr>
    </w:p>
    <w:p w:rsidR="00675C2C" w:rsidRDefault="00675C2C">
      <w:pPr>
        <w:sectPr w:rsidR="00675C2C">
          <w:pgSz w:w="11900" w:h="16840"/>
          <w:pgMar w:top="284" w:right="650" w:bottom="39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75C2C" w:rsidRDefault="00675C2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jc w:val="center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Речевая ситуация: уточнение значения незнакомых слов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151. Отработка правил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 сочетаний 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-ща, чу-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-ши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152. Закрепление правил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 сочетаний 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-ща, чу-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-ши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100" w:after="0"/>
              <w:ind w:left="576" w:right="864" w:hanging="576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153. Русский алфавит: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правильное название 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букв,знание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их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последовательности.</w:t>
            </w:r>
          </w:p>
          <w:p w:rsidR="00675C2C" w:rsidRPr="00F62404" w:rsidRDefault="00521E03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алфавита для работы со словарём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Заглавная буква в именах, отчествах, фамилиях людей, в географических названиях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75C2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/>
              <w:ind w:left="576" w:hanging="576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155. Правило правописания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заглавной буквы в именах, отчествах, фамилиях людей, в географических названиях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156. Знакомство со словами, </w:t>
            </w:r>
            <w:r w:rsidRPr="00F62404">
              <w:rPr>
                <w:lang w:val="ru-RU"/>
              </w:rPr>
              <w:tab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близкими по значению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157. Повторение слов,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отвечающих на вопросы "кто?", "что?"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78" w:lineRule="auto"/>
              <w:ind w:left="576" w:hanging="576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158. Повторение слов,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отвечающих на вопросы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"какой?", "какая?", "какое?", "какие?"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71" w:lineRule="auto"/>
              <w:ind w:left="576" w:hanging="576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159. Повторение слов,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отвечающих на вопросы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"что </w:t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делать?", "что сделать?"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/>
              <w:ind w:left="156" w:hanging="156"/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Составление предложения из набора форм слов.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деформированными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18.05.2023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675C2C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Повторение знаний о тексте </w:t>
            </w:r>
            <w:r w:rsidRPr="00F62404">
              <w:rPr>
                <w:lang w:val="ru-RU"/>
              </w:rPr>
              <w:tab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 предложении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19.05.2023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675C2C" w:rsidRDefault="00675C2C">
      <w:pPr>
        <w:autoSpaceDE w:val="0"/>
        <w:autoSpaceDN w:val="0"/>
        <w:spacing w:after="0" w:line="14" w:lineRule="exact"/>
      </w:pPr>
    </w:p>
    <w:p w:rsidR="00675C2C" w:rsidRDefault="00675C2C">
      <w:pPr>
        <w:sectPr w:rsidR="00675C2C">
          <w:pgSz w:w="11900" w:h="16840"/>
          <w:pgMar w:top="284" w:right="650" w:bottom="6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75C2C" w:rsidRDefault="00675C2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675C2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162.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71" w:lineRule="auto"/>
              <w:ind w:left="576" w:right="288" w:hanging="576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162. Составление краткого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рассказа по сюжетным </w:t>
            </w:r>
            <w:r w:rsidRPr="00F62404">
              <w:rPr>
                <w:lang w:val="ru-RU"/>
              </w:rPr>
              <w:br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картинкам и наблюдениям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Комплескное</w:t>
            </w:r>
            <w:proofErr w:type="spellEnd"/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повторение </w:t>
            </w:r>
            <w:r w:rsidRPr="00F62404">
              <w:rPr>
                <w:lang w:val="ru-RU"/>
              </w:rPr>
              <w:tab/>
            </w: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изученного в 1 классе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Закрепление правописания орфограмм, изученных в 1 классе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75C2C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Итоговая работа за 1 класс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675C2C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Pr="00F62404" w:rsidRDefault="00521E0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F624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5C2C" w:rsidRDefault="00521E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</w:t>
            </w:r>
          </w:p>
        </w:tc>
      </w:tr>
    </w:tbl>
    <w:p w:rsidR="00675C2C" w:rsidRDefault="00675C2C">
      <w:pPr>
        <w:autoSpaceDE w:val="0"/>
        <w:autoSpaceDN w:val="0"/>
        <w:spacing w:after="0" w:line="14" w:lineRule="exact"/>
      </w:pPr>
    </w:p>
    <w:p w:rsidR="00675C2C" w:rsidRDefault="00675C2C">
      <w:pPr>
        <w:sectPr w:rsidR="00675C2C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75C2C" w:rsidRDefault="00675C2C">
      <w:pPr>
        <w:autoSpaceDE w:val="0"/>
        <w:autoSpaceDN w:val="0"/>
        <w:spacing w:after="78" w:line="220" w:lineRule="exact"/>
      </w:pPr>
    </w:p>
    <w:p w:rsidR="00675C2C" w:rsidRDefault="00521E03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675C2C" w:rsidRDefault="00521E03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675C2C" w:rsidRPr="00F62404" w:rsidRDefault="00521E03">
      <w:pPr>
        <w:autoSpaceDE w:val="0"/>
        <w:autoSpaceDN w:val="0"/>
        <w:spacing w:before="166" w:after="0" w:line="286" w:lineRule="auto"/>
        <w:rPr>
          <w:lang w:val="ru-RU"/>
        </w:rPr>
      </w:pP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Канакина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В.П., Горецкий В.Г., Русский язык. Учебник. 1 класс. Акционерное общество «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Издательство«Просвещение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»; </w:t>
      </w:r>
      <w:r w:rsidRPr="00F62404">
        <w:rPr>
          <w:lang w:val="ru-RU"/>
        </w:rPr>
        <w:br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Горецкий; </w:t>
      </w:r>
      <w:r w:rsidRPr="00F62404">
        <w:rPr>
          <w:lang w:val="ru-RU"/>
        </w:rPr>
        <w:br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В. Г. Прописи : пособие для уча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щихся общеобразовательных учреждений : в 4 ч. / В. Г.; </w:t>
      </w:r>
      <w:r w:rsidRPr="00F62404">
        <w:rPr>
          <w:lang w:val="ru-RU"/>
        </w:rPr>
        <w:br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Горецкий; </w:t>
      </w:r>
      <w:r w:rsidRPr="00F62404">
        <w:rPr>
          <w:lang w:val="ru-RU"/>
        </w:rPr>
        <w:br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Н. А. Федосова. – М. : Просвещение; </w:t>
      </w:r>
      <w:r w:rsidRPr="00F62404">
        <w:rPr>
          <w:lang w:val="ru-RU"/>
        </w:rPr>
        <w:br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2021г.; </w:t>
      </w:r>
      <w:r w:rsidRPr="00F62404">
        <w:rPr>
          <w:lang w:val="ru-RU"/>
        </w:rPr>
        <w:br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675C2C" w:rsidRPr="00F62404" w:rsidRDefault="00521E03">
      <w:pPr>
        <w:autoSpaceDE w:val="0"/>
        <w:autoSpaceDN w:val="0"/>
        <w:spacing w:before="264" w:after="0" w:line="230" w:lineRule="auto"/>
        <w:rPr>
          <w:lang w:val="ru-RU"/>
        </w:rPr>
      </w:pPr>
      <w:r w:rsidRPr="00F62404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675C2C" w:rsidRPr="00F62404" w:rsidRDefault="00521E03">
      <w:pPr>
        <w:autoSpaceDE w:val="0"/>
        <w:autoSpaceDN w:val="0"/>
        <w:spacing w:before="166" w:after="0" w:line="262" w:lineRule="auto"/>
        <w:ind w:right="864"/>
        <w:rPr>
          <w:lang w:val="ru-RU"/>
        </w:rPr>
      </w:pP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Комплекты для обучения грамоте (наборное полотно, набор букв, образцы письменных букв)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. Касса букв и сочетаний (по возможности).</w:t>
      </w:r>
    </w:p>
    <w:p w:rsidR="00675C2C" w:rsidRPr="00F62404" w:rsidRDefault="00521E03">
      <w:pPr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Игнатьева Т.В., Тарасова Л.Е. Обучение грамоте. 1 класс. Комплект демонстрационных таблиц с методическими рекомендациями.</w:t>
      </w:r>
    </w:p>
    <w:p w:rsidR="00675C2C" w:rsidRPr="00F62404" w:rsidRDefault="00521E03">
      <w:pPr>
        <w:autoSpaceDE w:val="0"/>
        <w:autoSpaceDN w:val="0"/>
        <w:spacing w:before="70" w:after="0" w:line="262" w:lineRule="auto"/>
        <w:rPr>
          <w:lang w:val="ru-RU"/>
        </w:rPr>
      </w:pP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Таблицы к основным разделам грамматического материала, содержащегося в программе по русскому языку.</w:t>
      </w:r>
    </w:p>
    <w:p w:rsidR="00675C2C" w:rsidRPr="00F62404" w:rsidRDefault="00521E03">
      <w:pPr>
        <w:autoSpaceDE w:val="0"/>
        <w:autoSpaceDN w:val="0"/>
        <w:spacing w:before="70" w:after="0" w:line="262" w:lineRule="auto"/>
        <w:rPr>
          <w:lang w:val="ru-RU"/>
        </w:rPr>
      </w:pP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Наборы сюжетных (предметных) картинок в соответствии с тематикой, определенной в программе по русскому языку.</w:t>
      </w:r>
    </w:p>
    <w:p w:rsidR="00675C2C" w:rsidRPr="00F62404" w:rsidRDefault="00521E03">
      <w:pPr>
        <w:autoSpaceDE w:val="0"/>
        <w:autoSpaceDN w:val="0"/>
        <w:spacing w:before="70" w:after="0" w:line="230" w:lineRule="auto"/>
        <w:rPr>
          <w:lang w:val="ru-RU"/>
        </w:rPr>
      </w:pP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Словари по русскому языку: толковый, фразеолог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измов, морфемный и словообразовательный.</w:t>
      </w:r>
    </w:p>
    <w:p w:rsidR="00675C2C" w:rsidRPr="00F62404" w:rsidRDefault="00521E03">
      <w:pPr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Репродукции картин в соответствии с тематикой и видами работы, указанными в программе и методических пособиях по русскому языку</w:t>
      </w:r>
    </w:p>
    <w:p w:rsidR="00675C2C" w:rsidRPr="00F62404" w:rsidRDefault="00521E03">
      <w:pPr>
        <w:autoSpaceDE w:val="0"/>
        <w:autoSpaceDN w:val="0"/>
        <w:spacing w:before="262" w:after="0" w:line="230" w:lineRule="auto"/>
        <w:rPr>
          <w:lang w:val="ru-RU"/>
        </w:rPr>
      </w:pPr>
      <w:r w:rsidRPr="00F62404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675C2C" w:rsidRDefault="00521E03">
      <w:pPr>
        <w:autoSpaceDE w:val="0"/>
        <w:autoSpaceDN w:val="0"/>
        <w:spacing w:before="166" w:after="0" w:line="271" w:lineRule="auto"/>
        <w:ind w:right="2304"/>
        <w:rPr>
          <w:rFonts w:ascii="Times New Roman" w:eastAsia="Times New Roman" w:hAnsi="Times New Roman"/>
          <w:color w:val="000000"/>
          <w:sz w:val="24"/>
          <w:lang w:val="ru-RU"/>
        </w:rPr>
      </w:pP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Игнатьева Т.В. Обучение грамот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е. Интерактивные демонстрационные таблицы. </w:t>
      </w:r>
      <w:proofErr w:type="spellStart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Канакина</w:t>
      </w:r>
      <w:proofErr w:type="spellEnd"/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 xml:space="preserve"> В.П. и др. Русский язык 1 класс. Электронное приложение. </w:t>
      </w:r>
      <w:r w:rsidRPr="00F62404">
        <w:rPr>
          <w:lang w:val="ru-RU"/>
        </w:rPr>
        <w:br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Аудиозаписи в соответствии с программой обучения.</w:t>
      </w:r>
    </w:p>
    <w:p w:rsidR="00F62404" w:rsidRPr="00F62404" w:rsidRDefault="00F62404" w:rsidP="00F62404">
      <w:pPr>
        <w:autoSpaceDE w:val="0"/>
        <w:autoSpaceDN w:val="0"/>
        <w:spacing w:after="78" w:line="220" w:lineRule="exact"/>
        <w:rPr>
          <w:lang w:val="ru-RU"/>
        </w:rPr>
      </w:pPr>
    </w:p>
    <w:p w:rsidR="00F62404" w:rsidRPr="00F62404" w:rsidRDefault="00F62404" w:rsidP="00F62404">
      <w:pPr>
        <w:autoSpaceDE w:val="0"/>
        <w:autoSpaceDN w:val="0"/>
        <w:spacing w:after="0" w:line="230" w:lineRule="auto"/>
        <w:rPr>
          <w:lang w:val="ru-RU"/>
        </w:rPr>
      </w:pPr>
      <w:r w:rsidRPr="00F62404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F62404" w:rsidRPr="00F62404" w:rsidRDefault="00F62404" w:rsidP="00F62404">
      <w:pPr>
        <w:autoSpaceDE w:val="0"/>
        <w:autoSpaceDN w:val="0"/>
        <w:spacing w:before="346" w:after="0" w:line="302" w:lineRule="auto"/>
        <w:ind w:right="6912"/>
        <w:rPr>
          <w:lang w:val="ru-RU"/>
        </w:rPr>
      </w:pPr>
      <w:r w:rsidRPr="00F6240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F62404">
        <w:rPr>
          <w:lang w:val="ru-RU"/>
        </w:rPr>
        <w:br/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Справочные таблицы, презентации.</w:t>
      </w:r>
    </w:p>
    <w:p w:rsidR="00F62404" w:rsidRPr="00F62404" w:rsidRDefault="00F62404" w:rsidP="00F62404">
      <w:pPr>
        <w:autoSpaceDE w:val="0"/>
        <w:autoSpaceDN w:val="0"/>
        <w:spacing w:before="262" w:after="0" w:line="302" w:lineRule="auto"/>
        <w:ind w:right="3024"/>
        <w:rPr>
          <w:lang w:val="ru-RU"/>
        </w:rPr>
      </w:pPr>
      <w:r w:rsidRPr="00F6240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F62404">
        <w:rPr>
          <w:rFonts w:ascii="Times New Roman" w:eastAsia="Times New Roman" w:hAnsi="Times New Roman"/>
          <w:color w:val="000000"/>
          <w:sz w:val="24"/>
          <w:lang w:val="ru-RU"/>
        </w:rPr>
        <w:t>Проектор, ноутбук.</w:t>
      </w:r>
    </w:p>
    <w:p w:rsidR="00F62404" w:rsidRPr="00F62404" w:rsidRDefault="00F62404" w:rsidP="00F62404">
      <w:pPr>
        <w:rPr>
          <w:lang w:val="ru-RU"/>
        </w:rPr>
        <w:sectPr w:rsidR="00F62404" w:rsidRPr="00F62404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62404" w:rsidRPr="00F62404" w:rsidRDefault="00F62404">
      <w:pPr>
        <w:autoSpaceDE w:val="0"/>
        <w:autoSpaceDN w:val="0"/>
        <w:spacing w:before="166" w:after="0" w:line="271" w:lineRule="auto"/>
        <w:ind w:right="2304"/>
        <w:rPr>
          <w:lang w:val="ru-RU"/>
        </w:rPr>
      </w:pPr>
    </w:p>
    <w:p w:rsidR="00F62404" w:rsidRDefault="00F62404" w:rsidP="00F62404">
      <w:pPr>
        <w:tabs>
          <w:tab w:val="left" w:pos="1203"/>
        </w:tabs>
        <w:rPr>
          <w:lang w:val="ru-RU"/>
        </w:rPr>
      </w:pPr>
      <w:r>
        <w:rPr>
          <w:lang w:val="ru-RU"/>
        </w:rPr>
        <w:tab/>
      </w:r>
      <w:bookmarkStart w:id="0" w:name="_GoBack"/>
      <w:bookmarkEnd w:id="0"/>
    </w:p>
    <w:p w:rsidR="00675C2C" w:rsidRPr="00F62404" w:rsidRDefault="00F62404" w:rsidP="00F62404">
      <w:pPr>
        <w:tabs>
          <w:tab w:val="left" w:pos="1203"/>
        </w:tabs>
        <w:rPr>
          <w:lang w:val="ru-RU"/>
        </w:rPr>
        <w:sectPr w:rsidR="00675C2C" w:rsidRPr="00F62404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r>
        <w:rPr>
          <w:lang w:val="ru-RU"/>
        </w:rPr>
        <w:tab/>
      </w:r>
    </w:p>
    <w:p w:rsidR="00521E03" w:rsidRPr="00F62404" w:rsidRDefault="00521E03">
      <w:pPr>
        <w:rPr>
          <w:lang w:val="ru-RU"/>
        </w:rPr>
      </w:pPr>
    </w:p>
    <w:sectPr w:rsidR="00521E03" w:rsidRPr="00F62404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DejaVu 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21E03"/>
    <w:rsid w:val="00675C2C"/>
    <w:rsid w:val="00AA1D8D"/>
    <w:rsid w:val="00B47730"/>
    <w:rsid w:val="00CB0664"/>
    <w:rsid w:val="00F6240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CFE70A"/>
  <w14:defaultImageDpi w14:val="300"/>
  <w15:docId w15:val="{54036268-6762-4D4D-85E8-4005573C1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8D8CF30-C55F-4CD9-9B58-894BD723D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8239</Words>
  <Characters>46967</Characters>
  <Application>Microsoft Office Word</Application>
  <DocSecurity>0</DocSecurity>
  <Lines>391</Lines>
  <Paragraphs>110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55096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шахрузат</cp:lastModifiedBy>
  <cp:revision>2</cp:revision>
  <dcterms:created xsi:type="dcterms:W3CDTF">2022-08-24T08:11:00Z</dcterms:created>
  <dcterms:modified xsi:type="dcterms:W3CDTF">2022-08-24T08:11:00Z</dcterms:modified>
  <cp:category/>
</cp:coreProperties>
</file>